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D80" w:rsidRDefault="00F23D80">
      <w:pPr>
        <w:autoSpaceDE w:val="0"/>
        <w:autoSpaceDN w:val="0"/>
        <w:spacing w:after="78" w:line="220" w:lineRule="exact"/>
      </w:pPr>
    </w:p>
    <w:p w:rsidR="00F23D80" w:rsidRDefault="00831286">
      <w:pPr>
        <w:autoSpaceDE w:val="0"/>
        <w:autoSpaceDN w:val="0"/>
        <w:spacing w:after="0" w:line="230" w:lineRule="auto"/>
        <w:ind w:left="1494"/>
      </w:pPr>
      <w:r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F23D80" w:rsidRDefault="00831286">
      <w:pPr>
        <w:autoSpaceDE w:val="0"/>
        <w:autoSpaceDN w:val="0"/>
        <w:spacing w:before="670" w:after="0" w:line="230" w:lineRule="auto"/>
        <w:ind w:right="2284"/>
        <w:jc w:val="right"/>
      </w:pPr>
      <w:r>
        <w:rPr>
          <w:rFonts w:ascii="Times New Roman" w:eastAsia="Times New Roman" w:hAnsi="Times New Roman"/>
          <w:color w:val="000000"/>
          <w:sz w:val="24"/>
        </w:rPr>
        <w:t>Министерство образования и науки Алтайского края</w:t>
      </w:r>
    </w:p>
    <w:p w:rsidR="00F23D80" w:rsidRDefault="00831286">
      <w:pPr>
        <w:tabs>
          <w:tab w:val="left" w:pos="3288"/>
        </w:tabs>
        <w:autoSpaceDE w:val="0"/>
        <w:autoSpaceDN w:val="0"/>
        <w:spacing w:before="670" w:after="0" w:line="262" w:lineRule="auto"/>
        <w:ind w:left="432"/>
      </w:pPr>
      <w:r>
        <w:rPr>
          <w:rFonts w:ascii="Times New Roman" w:eastAsia="Times New Roman" w:hAnsi="Times New Roman"/>
          <w:color w:val="000000"/>
          <w:sz w:val="24"/>
        </w:rPr>
        <w:t xml:space="preserve">МУНИЦИПАЛЬНОЕ КАЗЕННОЕ ОБЩЕОБРАЗОВАТЕЛЬНОЕ УЧРЕЖДЕНИЕ Чистюньская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средняя общеобразовательная школа</w:t>
      </w:r>
    </w:p>
    <w:p w:rsidR="00F23D80" w:rsidRDefault="00831286">
      <w:pPr>
        <w:autoSpaceDE w:val="0"/>
        <w:autoSpaceDN w:val="0"/>
        <w:spacing w:before="672" w:after="1376" w:line="230" w:lineRule="auto"/>
        <w:ind w:right="3616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Чистюньская СОШ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22"/>
        <w:gridCol w:w="3520"/>
        <w:gridCol w:w="3120"/>
      </w:tblGrid>
      <w:tr w:rsidR="00F23D80">
        <w:trPr>
          <w:trHeight w:hRule="exact" w:val="276"/>
        </w:trPr>
        <w:tc>
          <w:tcPr>
            <w:tcW w:w="3222" w:type="dxa"/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5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50" w:after="0" w:line="230" w:lineRule="auto"/>
              <w:ind w:left="2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120" w:type="dxa"/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50" w:after="0" w:line="230" w:lineRule="auto"/>
              <w:ind w:left="2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F23D80">
        <w:trPr>
          <w:trHeight w:hRule="exact" w:val="202"/>
        </w:trPr>
        <w:tc>
          <w:tcPr>
            <w:tcW w:w="3222" w:type="dxa"/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 Педагогическом совете МКОУ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 заместителем директора по УВР</w:t>
            </w:r>
          </w:p>
        </w:tc>
        <w:tc>
          <w:tcPr>
            <w:tcW w:w="3120" w:type="dxa"/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after="0" w:line="230" w:lineRule="auto"/>
              <w:ind w:left="2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приказом директора МКОУ</w:t>
            </w:r>
          </w:p>
        </w:tc>
      </w:tr>
      <w:tr w:rsidR="00F23D80">
        <w:trPr>
          <w:trHeight w:hRule="exact" w:val="276"/>
        </w:trPr>
        <w:tc>
          <w:tcPr>
            <w:tcW w:w="3222" w:type="dxa"/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Чистюньской СОШ 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after="0" w:line="230" w:lineRule="auto"/>
              <w:ind w:left="2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МКОУ Чистюньской СОШ</w:t>
            </w:r>
          </w:p>
        </w:tc>
        <w:tc>
          <w:tcPr>
            <w:tcW w:w="3120" w:type="dxa"/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after="0" w:line="230" w:lineRule="auto"/>
              <w:ind w:left="2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Чистюньской СОШ</w:t>
            </w:r>
          </w:p>
        </w:tc>
      </w:tr>
    </w:tbl>
    <w:p w:rsidR="00F23D80" w:rsidRDefault="00F23D80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22"/>
        <w:gridCol w:w="3260"/>
        <w:gridCol w:w="3400"/>
      </w:tblGrid>
      <w:tr w:rsidR="00F23D80">
        <w:trPr>
          <w:trHeight w:hRule="exact" w:val="362"/>
        </w:trPr>
        <w:tc>
          <w:tcPr>
            <w:tcW w:w="3322" w:type="dxa"/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 Стрельникова Н.С.</w:t>
            </w:r>
          </w:p>
        </w:tc>
        <w:tc>
          <w:tcPr>
            <w:tcW w:w="3260" w:type="dxa"/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60" w:after="0" w:line="230" w:lineRule="auto"/>
              <w:ind w:left="1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______________Захарова О.П.</w:t>
            </w: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60" w:after="0" w:line="230" w:lineRule="auto"/>
              <w:ind w:left="4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______________Лященко Г.А.</w:t>
            </w:r>
          </w:p>
        </w:tc>
      </w:tr>
      <w:tr w:rsidR="00F23D80">
        <w:trPr>
          <w:trHeight w:hRule="exact" w:val="420"/>
        </w:trPr>
        <w:tc>
          <w:tcPr>
            <w:tcW w:w="3322" w:type="dxa"/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260" w:type="dxa"/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6" w:after="0" w:line="230" w:lineRule="auto"/>
              <w:ind w:left="1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6" w:after="0" w:line="230" w:lineRule="auto"/>
              <w:ind w:left="4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F23D80">
        <w:trPr>
          <w:trHeight w:hRule="exact" w:val="380"/>
        </w:trPr>
        <w:tc>
          <w:tcPr>
            <w:tcW w:w="3322" w:type="dxa"/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"27" 082022 г.</w:t>
            </w:r>
          </w:p>
        </w:tc>
        <w:tc>
          <w:tcPr>
            <w:tcW w:w="3260" w:type="dxa"/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4" w:after="0" w:line="230" w:lineRule="auto"/>
              <w:ind w:left="1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"27" 08  2022 г.</w:t>
            </w: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4" w:after="0" w:line="230" w:lineRule="auto"/>
              <w:ind w:left="4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"01" 092022 г.</w:t>
            </w:r>
          </w:p>
        </w:tc>
      </w:tr>
    </w:tbl>
    <w:p w:rsidR="00F23D80" w:rsidRDefault="00831286">
      <w:pPr>
        <w:autoSpaceDE w:val="0"/>
        <w:autoSpaceDN w:val="0"/>
        <w:spacing w:before="978" w:after="0" w:line="262" w:lineRule="auto"/>
        <w:ind w:left="3744" w:right="3600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>РАБО</w:t>
      </w:r>
      <w:bookmarkStart w:id="0" w:name="_GoBack"/>
      <w:bookmarkEnd w:id="0"/>
      <w:r>
        <w:rPr>
          <w:rFonts w:ascii="Times New Roman" w:eastAsia="Times New Roman" w:hAnsi="Times New Roman"/>
          <w:b/>
          <w:color w:val="000000"/>
          <w:sz w:val="24"/>
        </w:rPr>
        <w:t xml:space="preserve">ЧАЯ ПРОГРАММА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(ID 4607638)</w:t>
      </w:r>
    </w:p>
    <w:p w:rsidR="00F23D80" w:rsidRDefault="00831286">
      <w:pPr>
        <w:autoSpaceDE w:val="0"/>
        <w:autoSpaceDN w:val="0"/>
        <w:spacing w:before="166" w:after="0" w:line="262" w:lineRule="auto"/>
        <w:ind w:left="4320" w:right="3888"/>
        <w:jc w:val="center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«Русский язык»</w:t>
      </w:r>
    </w:p>
    <w:p w:rsidR="00F23D80" w:rsidRDefault="00831286">
      <w:pPr>
        <w:autoSpaceDE w:val="0"/>
        <w:autoSpaceDN w:val="0"/>
        <w:spacing w:before="670" w:after="0" w:line="262" w:lineRule="auto"/>
        <w:ind w:left="3024" w:right="2736"/>
        <w:jc w:val="center"/>
      </w:pPr>
      <w:r>
        <w:rPr>
          <w:rFonts w:ascii="Times New Roman" w:eastAsia="Times New Roman" w:hAnsi="Times New Roman"/>
          <w:color w:val="000000"/>
          <w:sz w:val="24"/>
        </w:rPr>
        <w:t xml:space="preserve">для 8 класса основного общего образования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F23D80" w:rsidRDefault="00831286">
      <w:pPr>
        <w:autoSpaceDE w:val="0"/>
        <w:autoSpaceDN w:val="0"/>
        <w:spacing w:before="2112" w:after="0" w:line="262" w:lineRule="auto"/>
        <w:ind w:left="6398" w:hanging="408"/>
      </w:pPr>
      <w:r>
        <w:rPr>
          <w:rFonts w:ascii="Times New Roman" w:eastAsia="Times New Roman" w:hAnsi="Times New Roman"/>
          <w:color w:val="000000"/>
          <w:sz w:val="24"/>
        </w:rPr>
        <w:t xml:space="preserve">Составитель: Панина Наталья Евгеньевна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учитель </w:t>
      </w:r>
      <w:r>
        <w:rPr>
          <w:rFonts w:ascii="Times New Roman" w:eastAsia="Times New Roman" w:hAnsi="Times New Roman"/>
          <w:color w:val="000000"/>
          <w:sz w:val="24"/>
        </w:rPr>
        <w:t>русского языка и литературы</w:t>
      </w:r>
    </w:p>
    <w:p w:rsidR="00F23D80" w:rsidRDefault="00F23D80">
      <w:pPr>
        <w:sectPr w:rsidR="00F23D80">
          <w:pgSz w:w="11900" w:h="16840"/>
          <w:pgMar w:top="298" w:right="868" w:bottom="1440" w:left="738" w:header="720" w:footer="720" w:gutter="0"/>
          <w:cols w:space="720" w:equalWidth="0">
            <w:col w:w="10294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78" w:line="220" w:lineRule="exact"/>
      </w:pPr>
    </w:p>
    <w:p w:rsidR="00F23D80" w:rsidRDefault="00831286">
      <w:pPr>
        <w:autoSpaceDE w:val="0"/>
        <w:autoSpaceDN w:val="0"/>
        <w:spacing w:after="0" w:line="230" w:lineRule="auto"/>
        <w:ind w:right="4206"/>
        <w:jc w:val="right"/>
      </w:pPr>
      <w:r>
        <w:rPr>
          <w:rFonts w:ascii="Times New Roman" w:eastAsia="Times New Roman" w:hAnsi="Times New Roman"/>
          <w:color w:val="000000"/>
          <w:sz w:val="24"/>
        </w:rPr>
        <w:t>2022</w:t>
      </w:r>
    </w:p>
    <w:p w:rsidR="00F23D80" w:rsidRDefault="00F23D80">
      <w:pPr>
        <w:sectPr w:rsidR="00F23D80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78" w:line="220" w:lineRule="exact"/>
      </w:pPr>
    </w:p>
    <w:p w:rsidR="00F23D80" w:rsidRDefault="00831286">
      <w:pPr>
        <w:autoSpaceDE w:val="0"/>
        <w:autoSpaceDN w:val="0"/>
        <w:spacing w:after="0" w:line="286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</w:t>
      </w:r>
      <w:r>
        <w:rPr>
          <w:rFonts w:ascii="Times New Roman" w:eastAsia="Times New Roman" w:hAnsi="Times New Roman"/>
          <w:color w:val="000000"/>
          <w:sz w:val="24"/>
        </w:rPr>
        <w:t>о образования (Приказ Минпросвещения России от 31 05 2021 г № 287, зарегистрирован Министерством юстиции Российской Федерации 05 07 2021 г , рег номер — 64101) (далее — ФГОС ООО), Концепции преподавания русского языка и литературы в Российской Федерации (у</w:t>
      </w:r>
      <w:r>
        <w:rPr>
          <w:rFonts w:ascii="Times New Roman" w:eastAsia="Times New Roman" w:hAnsi="Times New Roman"/>
          <w:color w:val="000000"/>
          <w:sz w:val="24"/>
        </w:rPr>
        <w:t>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</w:t>
      </w:r>
      <w:r>
        <w:rPr>
          <w:rFonts w:ascii="Times New Roman" w:eastAsia="Times New Roman" w:hAnsi="Times New Roman"/>
          <w:color w:val="000000"/>
          <w:sz w:val="24"/>
        </w:rPr>
        <w:t>азования.</w:t>
      </w:r>
    </w:p>
    <w:p w:rsidR="00F23D80" w:rsidRDefault="00831286">
      <w:pPr>
        <w:autoSpaceDE w:val="0"/>
        <w:autoSpaceDN w:val="0"/>
        <w:spacing w:before="22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F23D80" w:rsidRDefault="00831286">
      <w:pPr>
        <w:autoSpaceDE w:val="0"/>
        <w:autoSpaceDN w:val="0"/>
        <w:spacing w:before="348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Личностные  и   метапредметные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</w:t>
      </w:r>
      <w:r>
        <w:rPr>
          <w:rFonts w:ascii="Times New Roman" w:eastAsia="Times New Roman" w:hAnsi="Times New Roman"/>
          <w:color w:val="000000"/>
          <w:sz w:val="24"/>
        </w:rPr>
        <w:t xml:space="preserve">школьного  курса   русского   языка,   реализованных в большей части входящих в Федеральный перечень УМК по русскому языку. </w:t>
      </w:r>
    </w:p>
    <w:p w:rsidR="00F23D80" w:rsidRDefault="00831286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ОБЩАЯ ХАРАКТЕРИСТИКА УЧЕБНОГО ПРЕДМЕТА «РУССКИЙ ЯЗЫК»</w:t>
      </w:r>
    </w:p>
    <w:p w:rsidR="00F23D80" w:rsidRDefault="00831286">
      <w:pPr>
        <w:autoSpaceDE w:val="0"/>
        <w:autoSpaceDN w:val="0"/>
        <w:spacing w:before="166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Русский язык — государственный язык Российской Федерации, язык межнационально</w:t>
      </w:r>
      <w:r>
        <w:rPr>
          <w:rFonts w:ascii="Times New Roman" w:eastAsia="Times New Roman" w:hAnsi="Times New Roman"/>
          <w:color w:val="000000"/>
          <w:sz w:val="24"/>
        </w:rPr>
        <w:t xml:space="preserve">го общения народов России, национальный язык русского народа. Как государственный язык и язык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межнационального общения русский язык является средством коммуникации всех народов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Российской Федерации, основой их социально-экономической, культурной и духовн</w:t>
      </w:r>
      <w:r>
        <w:rPr>
          <w:rFonts w:ascii="Times New Roman" w:eastAsia="Times New Roman" w:hAnsi="Times New Roman"/>
          <w:color w:val="000000"/>
          <w:sz w:val="24"/>
        </w:rPr>
        <w:t>ой консолидации.</w:t>
      </w:r>
    </w:p>
    <w:p w:rsidR="00F23D80" w:rsidRDefault="00831286">
      <w:pPr>
        <w:autoSpaceDE w:val="0"/>
        <w:autoSpaceDN w:val="0"/>
        <w:spacing w:before="70" w:after="0" w:line="283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 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</w:t>
      </w:r>
      <w:r>
        <w:rPr>
          <w:rFonts w:ascii="Times New Roman" w:eastAsia="Times New Roman" w:hAnsi="Times New Roman"/>
          <w:color w:val="000000"/>
          <w:sz w:val="24"/>
        </w:rPr>
        <w:t>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</w:t>
      </w:r>
      <w:r>
        <w:rPr>
          <w:rFonts w:ascii="Times New Roman" w:eastAsia="Times New Roman" w:hAnsi="Times New Roman"/>
          <w:color w:val="000000"/>
          <w:sz w:val="24"/>
        </w:rPr>
        <w:t xml:space="preserve"> определяют успешность социализации личности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возможности её самореализации в различных жизненно важных для человека областях.</w:t>
      </w:r>
    </w:p>
    <w:p w:rsidR="00F23D80" w:rsidRDefault="00831286">
      <w:pPr>
        <w:autoSpaceDE w:val="0"/>
        <w:autoSpaceDN w:val="0"/>
        <w:spacing w:before="70" w:after="0"/>
        <w:ind w:right="720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 Русский язык, выполняя свои базовые функции общения и выражения мысли, обеспечивает </w:t>
      </w:r>
      <w:r>
        <w:rPr>
          <w:rFonts w:ascii="Times New Roman" w:eastAsia="Times New Roman" w:hAnsi="Times New Roman"/>
          <w:color w:val="000000"/>
          <w:sz w:val="24"/>
        </w:rPr>
        <w:t>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23D80" w:rsidRDefault="00831286">
      <w:pPr>
        <w:autoSpaceDE w:val="0"/>
        <w:autoSpaceDN w:val="0"/>
        <w:spacing w:before="72" w:after="0"/>
        <w:ind w:right="432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 Обучение</w:t>
      </w:r>
      <w:r>
        <w:rPr>
          <w:rFonts w:ascii="Times New Roman" w:eastAsia="Times New Roman" w:hAnsi="Times New Roman"/>
          <w:color w:val="000000"/>
          <w:sz w:val="24"/>
        </w:rPr>
        <w:t xml:space="preserve">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самообразования</w:t>
      </w:r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F23D80" w:rsidRDefault="00831286">
      <w:pPr>
        <w:autoSpaceDE w:val="0"/>
        <w:autoSpaceDN w:val="0"/>
        <w:spacing w:before="70" w:after="0" w:line="286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 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информацию текстов разных форматов, оценивать её, размышлять о ней, чтобы достигать с</w:t>
      </w:r>
      <w:r>
        <w:rPr>
          <w:rFonts w:ascii="Times New Roman" w:eastAsia="Times New Roman" w:hAnsi="Times New Roman"/>
          <w:color w:val="000000"/>
          <w:sz w:val="24"/>
        </w:rPr>
        <w:t xml:space="preserve">воих целей, расширять свои знания и возможности, участвовать в социальной жизни Речевая и текстовая деятельность является системообразующей доминантой школьного курса русского языка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Соответствующие умения и навыки представлены в перечне метапредметных и п</w:t>
      </w:r>
      <w:r>
        <w:rPr>
          <w:rFonts w:ascii="Times New Roman" w:eastAsia="Times New Roman" w:hAnsi="Times New Roman"/>
          <w:color w:val="000000"/>
          <w:sz w:val="24"/>
        </w:rPr>
        <w:t>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F23D80" w:rsidRDefault="00831286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ЦЕЛИ ИЗУЧЕНИЯ УЧЕБНОГО ПРЕДМЕТА «РУССКИЙ ЯЗЫК»</w:t>
      </w:r>
    </w:p>
    <w:p w:rsidR="00F23D80" w:rsidRDefault="00831286">
      <w:pPr>
        <w:autoSpaceDE w:val="0"/>
        <w:autoSpaceDN w:val="0"/>
        <w:spacing w:before="166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Целями изучения русского языка по программам основного общего образования являются:</w:t>
      </w:r>
    </w:p>
    <w:p w:rsidR="00F23D80" w:rsidRDefault="00F23D80">
      <w:pPr>
        <w:sectPr w:rsidR="00F23D80">
          <w:pgSz w:w="11900" w:h="16840"/>
          <w:pgMar w:top="298" w:right="650" w:bottom="4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78" w:line="220" w:lineRule="exact"/>
      </w:pPr>
    </w:p>
    <w:p w:rsidR="00F23D80" w:rsidRDefault="00831286">
      <w:pPr>
        <w:tabs>
          <w:tab w:val="left" w:pos="180"/>
        </w:tabs>
        <w:autoSpaceDE w:val="0"/>
        <w:autoSpaceDN w:val="0"/>
        <w:spacing w:after="0" w:line="290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</w:t>
      </w:r>
      <w:r>
        <w:rPr>
          <w:rFonts w:ascii="Times New Roman" w:eastAsia="Times New Roman" w:hAnsi="Times New Roman"/>
          <w:color w:val="000000"/>
          <w:sz w:val="24"/>
        </w:rPr>
        <w:t xml:space="preserve">у как к общероссийской ценности, форме выражения и хранения духовного богатства русского и других народов России, как к средству общения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получения знаний в разных сферах ​человеческой деятельности; проявление уважения к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общероссийской и русской культур</w:t>
      </w:r>
      <w:r>
        <w:rPr>
          <w:rFonts w:ascii="Times New Roman" w:eastAsia="Times New Roman" w:hAnsi="Times New Roman"/>
          <w:color w:val="000000"/>
          <w:sz w:val="24"/>
        </w:rPr>
        <w:t>е, к культуре и языкам всех народов Российской Федерации;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 овладение знаниями о русском языке, его уст</w:t>
      </w:r>
      <w:r>
        <w:rPr>
          <w:rFonts w:ascii="Times New Roman" w:eastAsia="Times New Roman" w:hAnsi="Times New Roman"/>
          <w:color w:val="000000"/>
          <w:sz w:val="24"/>
        </w:rPr>
        <w:t xml:space="preserve">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использование в собственной реч</w:t>
      </w:r>
      <w:r>
        <w:rPr>
          <w:rFonts w:ascii="Times New Roman" w:eastAsia="Times New Roman" w:hAnsi="Times New Roman"/>
          <w:color w:val="000000"/>
          <w:sz w:val="24"/>
        </w:rPr>
        <w:t xml:space="preserve">евой практике разнообразных грамматических средств;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совершенствование орфографической и пунктуационной грамотности; воспитание стремления к речевому самосовершенствованию;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 совершенствование речевой деятельности, коммуникативных умений, обеспечивающих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э</w:t>
      </w:r>
      <w:r>
        <w:rPr>
          <w:rFonts w:ascii="Times New Roman" w:eastAsia="Times New Roman" w:hAnsi="Times New Roman"/>
          <w:color w:val="000000"/>
          <w:sz w:val="24"/>
        </w:rPr>
        <w:t>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 соверше</w:t>
      </w:r>
      <w:r>
        <w:rPr>
          <w:rFonts w:ascii="Times New Roman" w:eastAsia="Times New Roman" w:hAnsi="Times New Roman"/>
          <w:color w:val="000000"/>
          <w:sz w:val="24"/>
        </w:rPr>
        <w:t>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</w:t>
      </w:r>
      <w:r>
        <w:rPr>
          <w:rFonts w:ascii="Times New Roman" w:eastAsia="Times New Roman" w:hAnsi="Times New Roman"/>
          <w:color w:val="000000"/>
          <w:sz w:val="24"/>
        </w:rPr>
        <w:t>ого языка;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 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др.);</w:t>
      </w:r>
      <w:r>
        <w:rPr>
          <w:rFonts w:ascii="Times New Roman" w:eastAsia="Times New Roman" w:hAnsi="Times New Roman"/>
          <w:color w:val="000000"/>
          <w:sz w:val="24"/>
        </w:rPr>
        <w:t xml:space="preserve">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23D80" w:rsidRDefault="00831286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МЕСТО УЧЕБНОГО ПРЕДМЕТА «РУССКИЙ </w:t>
      </w:r>
      <w:r>
        <w:rPr>
          <w:rFonts w:ascii="Times New Roman" w:eastAsia="Times New Roman" w:hAnsi="Times New Roman"/>
          <w:b/>
          <w:color w:val="000000"/>
          <w:sz w:val="24"/>
        </w:rPr>
        <w:t>ЯЗЫК» В УЧЕБНОМ ПЛАНЕ</w:t>
      </w:r>
    </w:p>
    <w:p w:rsidR="00F23D80" w:rsidRDefault="00831286">
      <w:pPr>
        <w:autoSpaceDE w:val="0"/>
        <w:autoSpaceDN w:val="0"/>
        <w:spacing w:before="166" w:after="0" w:line="27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 w:rsidR="00F23D80" w:rsidRDefault="00831286">
      <w:pPr>
        <w:autoSpaceDE w:val="0"/>
        <w:autoSpaceDN w:val="0"/>
        <w:spacing w:before="72" w:after="0" w:line="271" w:lineRule="auto"/>
        <w:ind w:right="576" w:firstLine="180"/>
      </w:pPr>
      <w:r>
        <w:rPr>
          <w:rFonts w:ascii="Times New Roman" w:eastAsia="Times New Roman" w:hAnsi="Times New Roman"/>
          <w:color w:val="000000"/>
          <w:sz w:val="24"/>
        </w:rPr>
        <w:t>Соде</w:t>
      </w:r>
      <w:r>
        <w:rPr>
          <w:rFonts w:ascii="Times New Roman" w:eastAsia="Times New Roman" w:hAnsi="Times New Roman"/>
          <w:color w:val="000000"/>
          <w:sz w:val="24"/>
        </w:rPr>
        <w:t>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Учебным планом на изучение русского языка в 8 классе отводится  - 102 ч (3 ч в н</w:t>
      </w:r>
      <w:r>
        <w:rPr>
          <w:rFonts w:ascii="Times New Roman" w:eastAsia="Times New Roman" w:hAnsi="Times New Roman"/>
          <w:color w:val="000000"/>
          <w:sz w:val="24"/>
        </w:rPr>
        <w:t>еделю).</w:t>
      </w:r>
    </w:p>
    <w:p w:rsidR="00F23D80" w:rsidRDefault="00F23D80">
      <w:pPr>
        <w:sectPr w:rsidR="00F23D80">
          <w:pgSz w:w="11900" w:h="16840"/>
          <w:pgMar w:top="298" w:right="702" w:bottom="1440" w:left="666" w:header="720" w:footer="720" w:gutter="0"/>
          <w:cols w:space="720" w:equalWidth="0">
            <w:col w:w="10532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78" w:line="220" w:lineRule="exact"/>
      </w:pPr>
    </w:p>
    <w:p w:rsidR="00F23D80" w:rsidRDefault="0083128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СОДЕРЖАНИЕ УЧЕБНОГО ПРЕДМЕТА </w:t>
      </w:r>
    </w:p>
    <w:p w:rsidR="00F23D80" w:rsidRDefault="00831286">
      <w:pPr>
        <w:autoSpaceDE w:val="0"/>
        <w:autoSpaceDN w:val="0"/>
        <w:spacing w:before="346" w:after="0" w:line="262" w:lineRule="auto"/>
        <w:ind w:left="180" w:right="5328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Общие сведения о языке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Русский язык в кругу других славянских языков.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71" w:lineRule="auto"/>
        <w:ind w:right="86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Язык и речь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Монолог-описание, монолог-рассуждение, монолог-повествование; выступление с научным сообщение</w:t>
      </w:r>
      <w:r>
        <w:rPr>
          <w:rFonts w:ascii="Times New Roman" w:eastAsia="Times New Roman" w:hAnsi="Times New Roman"/>
          <w:color w:val="000000"/>
          <w:sz w:val="24"/>
        </w:rPr>
        <w:t>м.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Диалог.</w:t>
      </w:r>
    </w:p>
    <w:p w:rsidR="00F23D80" w:rsidRDefault="00831286">
      <w:pPr>
        <w:autoSpaceDE w:val="0"/>
        <w:autoSpaceDN w:val="0"/>
        <w:spacing w:before="190" w:after="0" w:line="262" w:lineRule="auto"/>
        <w:ind w:left="180" w:right="7056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Текст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Текст и его основные признаки.</w:t>
      </w:r>
    </w:p>
    <w:p w:rsidR="00F23D80" w:rsidRDefault="00831286">
      <w:pPr>
        <w:autoSpaceDE w:val="0"/>
        <w:autoSpaceDN w:val="0"/>
        <w:spacing w:before="72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Особенности функционально-смысловых типов речи (повествование, описание, рассуждение).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Информационная переработка текста: извлечение информации из различных источников; использование лингвистических </w:t>
      </w:r>
      <w:r>
        <w:rPr>
          <w:rFonts w:ascii="Times New Roman" w:eastAsia="Times New Roman" w:hAnsi="Times New Roman"/>
          <w:color w:val="000000"/>
          <w:sz w:val="24"/>
        </w:rPr>
        <w:t>словарей; тезисы, конспект.</w:t>
      </w:r>
    </w:p>
    <w:p w:rsidR="00F23D80" w:rsidRDefault="00831286">
      <w:pPr>
        <w:autoSpaceDE w:val="0"/>
        <w:autoSpaceDN w:val="0"/>
        <w:spacing w:before="70" w:after="0" w:line="262" w:lineRule="auto"/>
        <w:ind w:left="180" w:right="1728"/>
      </w:pPr>
      <w:r>
        <w:rPr>
          <w:rFonts w:ascii="Times New Roman" w:eastAsia="Times New Roman" w:hAnsi="Times New Roman"/>
          <w:color w:val="000000"/>
          <w:sz w:val="24"/>
        </w:rPr>
        <w:t xml:space="preserve">Функциональные разновидности языка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Официально-деловой стиль. Сфера употребления, функции, языковые особенности.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Жанры официально-делового стиля (заявление, объяснительная записка, автобиография, характеристика).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Научный стиль.</w:t>
      </w:r>
      <w:r>
        <w:rPr>
          <w:rFonts w:ascii="Times New Roman" w:eastAsia="Times New Roman" w:hAnsi="Times New Roman"/>
          <w:color w:val="000000"/>
          <w:sz w:val="24"/>
        </w:rPr>
        <w:t xml:space="preserve"> Сфера употребления, функции, языковые особенности.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23D80" w:rsidRDefault="00831286">
      <w:pPr>
        <w:autoSpaceDE w:val="0"/>
        <w:autoSpaceDN w:val="0"/>
        <w:spacing w:before="190" w:after="0" w:line="271" w:lineRule="auto"/>
        <w:ind w:left="180" w:right="5904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Система языка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Синтаксис. Культура речи. Пун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ктуация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Синтаксис как раздел лингвистики.</w:t>
      </w:r>
    </w:p>
    <w:p w:rsidR="00F23D80" w:rsidRDefault="00831286">
      <w:pPr>
        <w:autoSpaceDE w:val="0"/>
        <w:autoSpaceDN w:val="0"/>
        <w:spacing w:before="70" w:after="0" w:line="262" w:lineRule="auto"/>
        <w:ind w:left="180" w:right="4464"/>
      </w:pPr>
      <w:r>
        <w:rPr>
          <w:rFonts w:ascii="Times New Roman" w:eastAsia="Times New Roman" w:hAnsi="Times New Roman"/>
          <w:color w:val="000000"/>
          <w:sz w:val="24"/>
        </w:rPr>
        <w:t>Словосочетание и предложение как единицы синтаксиса. Пунктуация. Функции знаков препинания.</w:t>
      </w:r>
    </w:p>
    <w:p w:rsidR="00F23D80" w:rsidRDefault="00831286">
      <w:pPr>
        <w:autoSpaceDE w:val="0"/>
        <w:autoSpaceDN w:val="0"/>
        <w:spacing w:before="190" w:after="0" w:line="262" w:lineRule="auto"/>
        <w:ind w:left="180" w:right="6480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Словосочетание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Основные признаки словосочетания.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Виды словосочетаний по морфологическим свойствам главного слова: глагольные, именные, наречные.</w:t>
      </w:r>
    </w:p>
    <w:p w:rsidR="00F23D80" w:rsidRDefault="00831286">
      <w:pPr>
        <w:autoSpaceDE w:val="0"/>
        <w:autoSpaceDN w:val="0"/>
        <w:spacing w:before="70" w:after="0" w:line="262" w:lineRule="auto"/>
        <w:ind w:left="180" w:right="720"/>
      </w:pPr>
      <w:r>
        <w:rPr>
          <w:rFonts w:ascii="Times New Roman" w:eastAsia="Times New Roman" w:hAnsi="Times New Roman"/>
          <w:color w:val="000000"/>
          <w:sz w:val="24"/>
        </w:rPr>
        <w:t>Типы подчинительной связи слов в словосочетании: согласование, управление, примыкание. Синтаксический анализ словосочетаний.</w:t>
      </w:r>
    </w:p>
    <w:p w:rsidR="00F23D80" w:rsidRDefault="00831286">
      <w:pPr>
        <w:autoSpaceDE w:val="0"/>
        <w:autoSpaceDN w:val="0"/>
        <w:spacing w:before="72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Грамматическая синонимия словосочет</w:t>
      </w:r>
      <w:r>
        <w:rPr>
          <w:rFonts w:ascii="Times New Roman" w:eastAsia="Times New Roman" w:hAnsi="Times New Roman"/>
          <w:color w:val="000000"/>
          <w:sz w:val="24"/>
        </w:rPr>
        <w:t>аний.</w:t>
      </w:r>
    </w:p>
    <w:p w:rsidR="00F23D80" w:rsidRDefault="00831286">
      <w:pPr>
        <w:autoSpaceDE w:val="0"/>
        <w:autoSpaceDN w:val="0"/>
        <w:spacing w:before="72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Нормы построения словосочетаний.</w:t>
      </w:r>
    </w:p>
    <w:p w:rsidR="00F23D80" w:rsidRDefault="00831286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Предложение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23D80" w:rsidRDefault="00831286">
      <w:pPr>
        <w:autoSpaceDE w:val="0"/>
        <w:autoSpaceDN w:val="0"/>
        <w:spacing w:before="70" w:after="0" w:line="27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Виды предложений по цели высказывания (повествовательные, вопросительные, побудительные</w:t>
      </w:r>
      <w:r>
        <w:rPr>
          <w:rFonts w:ascii="Times New Roman" w:eastAsia="Times New Roman" w:hAnsi="Times New Roman"/>
          <w:color w:val="000000"/>
          <w:sz w:val="24"/>
        </w:rPr>
        <w:t>) и по эмоциональной окраске (восклицательные, невосклицательные). Их интонационные и смысловые особенности.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Употребление языковых форм выражения побуждения в побудительных предложениях.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Средства оформления предложения в устной и письменной речи (интонаци</w:t>
      </w:r>
      <w:r>
        <w:rPr>
          <w:rFonts w:ascii="Times New Roman" w:eastAsia="Times New Roman" w:hAnsi="Times New Roman"/>
          <w:color w:val="000000"/>
          <w:sz w:val="24"/>
        </w:rPr>
        <w:t>я, логическое ударение, знаки препинания).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Виды предложений по количеству грамматических основ (простые, сложные).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Виды простых предложений по наличию главных членов (двусоставные, односоставные).</w:t>
      </w:r>
    </w:p>
    <w:p w:rsidR="00F23D80" w:rsidRDefault="00831286">
      <w:pPr>
        <w:autoSpaceDE w:val="0"/>
        <w:autoSpaceDN w:val="0"/>
        <w:spacing w:before="70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24"/>
        </w:rPr>
        <w:t>Виды предложений по наличию второстепенных членов (распрост</w:t>
      </w:r>
      <w:r>
        <w:rPr>
          <w:rFonts w:ascii="Times New Roman" w:eastAsia="Times New Roman" w:hAnsi="Times New Roman"/>
          <w:color w:val="000000"/>
          <w:sz w:val="24"/>
        </w:rPr>
        <w:t>ранённые, нераспространённые).</w:t>
      </w:r>
    </w:p>
    <w:p w:rsidR="00F23D80" w:rsidRDefault="00F23D80">
      <w:pPr>
        <w:sectPr w:rsidR="00F23D80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78" w:line="220" w:lineRule="exact"/>
      </w:pPr>
    </w:p>
    <w:p w:rsidR="00F23D80" w:rsidRDefault="00831286">
      <w:pPr>
        <w:autoSpaceDE w:val="0"/>
        <w:autoSpaceDN w:val="0"/>
        <w:spacing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Предложения полные и неполные.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23D80" w:rsidRDefault="00831286">
      <w:pPr>
        <w:autoSpaceDE w:val="0"/>
        <w:autoSpaceDN w:val="0"/>
        <w:spacing w:before="70" w:after="0" w:line="262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да</w:t>
      </w:r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нет</w:t>
      </w:r>
      <w:r>
        <w:rPr>
          <w:rFonts w:ascii="Times New Roman" w:eastAsia="Times New Roman" w:hAnsi="Times New Roman"/>
          <w:color w:val="000000"/>
          <w:sz w:val="24"/>
        </w:rPr>
        <w:t>. Нормы построения простого предложения, использования инверсии.</w:t>
      </w:r>
    </w:p>
    <w:p w:rsidR="00F23D80" w:rsidRDefault="00831286">
      <w:pPr>
        <w:autoSpaceDE w:val="0"/>
        <w:autoSpaceDN w:val="0"/>
        <w:spacing w:before="190" w:after="0" w:line="271" w:lineRule="auto"/>
        <w:ind w:left="180" w:right="4176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Двусоставное предложение </w:t>
      </w:r>
      <w:r>
        <w:br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Главные члены предложения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Подлежащее и сказуемое как главные члены предложе</w:t>
      </w:r>
      <w:r>
        <w:rPr>
          <w:rFonts w:ascii="Times New Roman" w:eastAsia="Times New Roman" w:hAnsi="Times New Roman"/>
          <w:color w:val="000000"/>
          <w:sz w:val="24"/>
        </w:rPr>
        <w:t>ния.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Способы выражения подлежащего.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Виды сказуемого (простое глагольное, составное глагольное, составное именное) и способы его выражения.</w:t>
      </w:r>
    </w:p>
    <w:p w:rsidR="00F23D80" w:rsidRDefault="00831286">
      <w:pPr>
        <w:autoSpaceDE w:val="0"/>
        <w:autoSpaceDN w:val="0"/>
        <w:spacing w:before="72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Тире между подлежащим и сказуемым.</w:t>
      </w:r>
    </w:p>
    <w:p w:rsidR="00F23D80" w:rsidRDefault="00831286">
      <w:pPr>
        <w:autoSpaceDE w:val="0"/>
        <w:autoSpaceDN w:val="0"/>
        <w:spacing w:before="70" w:after="0" w:line="271" w:lineRule="auto"/>
        <w:ind w:right="864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Нормы согласования сказуемого с подлежащим, выраженным словосочетанием,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сложносо</w:t>
      </w:r>
      <w:r>
        <w:rPr>
          <w:rFonts w:ascii="Times New Roman" w:eastAsia="Times New Roman" w:hAnsi="Times New Roman"/>
          <w:color w:val="000000"/>
          <w:sz w:val="24"/>
        </w:rPr>
        <w:t xml:space="preserve">кращёнными словами, словами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большинство</w:t>
      </w:r>
      <w:r>
        <w:rPr>
          <w:rFonts w:ascii="Times New Roman" w:eastAsia="Times New Roman" w:hAnsi="Times New Roman"/>
          <w:color w:val="000000"/>
          <w:sz w:val="24"/>
        </w:rPr>
        <w:t xml:space="preserve"> —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меньшинство</w:t>
      </w:r>
      <w:r>
        <w:rPr>
          <w:rFonts w:ascii="Times New Roman" w:eastAsia="Times New Roman" w:hAnsi="Times New Roman"/>
          <w:color w:val="000000"/>
          <w:sz w:val="24"/>
        </w:rPr>
        <w:t>, количественными сочетаниями.</w:t>
      </w:r>
    </w:p>
    <w:p w:rsidR="00F23D80" w:rsidRDefault="00831286">
      <w:pPr>
        <w:autoSpaceDE w:val="0"/>
        <w:autoSpaceDN w:val="0"/>
        <w:spacing w:before="70" w:after="0" w:line="262" w:lineRule="auto"/>
        <w:ind w:left="180" w:right="5472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Второстепенные члены предложения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Второстепенные члены предложения, их виды.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62" w:lineRule="auto"/>
        <w:ind w:right="158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Определение как второстепенный член предложения. Определения согласованные и несогласованные.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Приложение как особый вид определения.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Дополнение как второстепенный член предложения.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Дополнения прямые и косвенные.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Обстоятельство как второстепенный член предложения. Виды обстоятельств (места, времени, причины, цели, образа действия, меры и степени, </w:t>
      </w:r>
      <w:r>
        <w:rPr>
          <w:rFonts w:ascii="Times New Roman" w:eastAsia="Times New Roman" w:hAnsi="Times New Roman"/>
          <w:color w:val="000000"/>
          <w:sz w:val="24"/>
        </w:rPr>
        <w:t>условия, уступки).</w:t>
      </w:r>
    </w:p>
    <w:p w:rsidR="00F23D80" w:rsidRDefault="00831286">
      <w:pPr>
        <w:autoSpaceDE w:val="0"/>
        <w:autoSpaceDN w:val="0"/>
        <w:spacing w:before="70" w:after="0" w:line="262" w:lineRule="auto"/>
        <w:ind w:left="180" w:right="4032"/>
      </w:pPr>
      <w:r>
        <w:rPr>
          <w:rFonts w:ascii="Times New Roman" w:eastAsia="Times New Roman" w:hAnsi="Times New Roman"/>
          <w:color w:val="000000"/>
          <w:sz w:val="24"/>
        </w:rPr>
        <w:t xml:space="preserve">Односоставные предложения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Односоставные предложения, их грамматические признаки.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Грамматические различия односоставных предложений и двусоставных неполных предложений.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Виды односоставных предложений: назывные, определённо-личные, неопр</w:t>
      </w:r>
      <w:r>
        <w:rPr>
          <w:rFonts w:ascii="Times New Roman" w:eastAsia="Times New Roman" w:hAnsi="Times New Roman"/>
          <w:color w:val="000000"/>
          <w:sz w:val="24"/>
        </w:rPr>
        <w:t>еделённо-личные, обобщённо-личные, безличные предложения.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Синтаксическая синонимия односоставных и двусоставных предложений.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Употребление односоставных предложений в речи.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2" w:after="0"/>
        <w:ind w:right="86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Простое осложнённое предложение </w:t>
      </w:r>
      <w:r>
        <w:br/>
      </w: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Предложения с однородными членами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Однородные чл</w:t>
      </w:r>
      <w:r>
        <w:rPr>
          <w:rFonts w:ascii="Times New Roman" w:eastAsia="Times New Roman" w:hAnsi="Times New Roman"/>
          <w:color w:val="000000"/>
          <w:sz w:val="24"/>
        </w:rPr>
        <w:t>ены предложения, их признаки, средства связи. Союзная и бессоюзная связь однородных членов предложения.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Однородные и неоднородные определения.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Предложения с обобщающими словами при однородных членах.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Нормы построения предложений с однородными членами, свя</w:t>
      </w:r>
      <w:r>
        <w:rPr>
          <w:rFonts w:ascii="Times New Roman" w:eastAsia="Times New Roman" w:hAnsi="Times New Roman"/>
          <w:color w:val="000000"/>
          <w:sz w:val="24"/>
        </w:rPr>
        <w:t xml:space="preserve">занными двойными союзами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не только…но и</w:t>
      </w:r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как… так и.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Нормы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и... и</w:t>
      </w:r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или... или</w:t>
      </w:r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либo... либo</w:t>
      </w:r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ни... ни</w:t>
      </w:r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тo... тo</w:t>
      </w:r>
      <w:r>
        <w:rPr>
          <w:rFonts w:ascii="Times New Roman" w:eastAsia="Times New Roman" w:hAnsi="Times New Roman"/>
          <w:color w:val="000000"/>
          <w:sz w:val="24"/>
        </w:rPr>
        <w:t xml:space="preserve">).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Нормы постановки знаков препинания в предложениях с обобщающими словами при однородных членах.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Нормы постановки знаков препинания в простом и сложном предложениях с союзом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и</w:t>
      </w:r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F23D80" w:rsidRDefault="00831286">
      <w:pPr>
        <w:autoSpaceDE w:val="0"/>
        <w:autoSpaceDN w:val="0"/>
        <w:spacing w:before="70" w:after="0" w:line="262" w:lineRule="auto"/>
        <w:ind w:left="180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Предложения с обособленными членами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Обособление. Виды обособленных членов предло</w:t>
      </w:r>
      <w:r>
        <w:rPr>
          <w:rFonts w:ascii="Times New Roman" w:eastAsia="Times New Roman" w:hAnsi="Times New Roman"/>
          <w:color w:val="000000"/>
          <w:sz w:val="24"/>
        </w:rPr>
        <w:t>жения (обособленные определения, обособленные</w:t>
      </w:r>
    </w:p>
    <w:p w:rsidR="00F23D80" w:rsidRDefault="00F23D80">
      <w:pPr>
        <w:sectPr w:rsidR="00F23D80">
          <w:pgSz w:w="11900" w:h="16840"/>
          <w:pgMar w:top="298" w:right="712" w:bottom="368" w:left="666" w:header="720" w:footer="720" w:gutter="0"/>
          <w:cols w:space="720" w:equalWidth="0">
            <w:col w:w="10522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66" w:line="220" w:lineRule="exact"/>
      </w:pPr>
    </w:p>
    <w:p w:rsidR="00F23D80" w:rsidRDefault="0083128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приложения, обособленные обстоятельства, обособленные дополнения).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Уточняющие члены предложения, пояснительные и при​соединительные конструкции. </w:t>
      </w:r>
    </w:p>
    <w:p w:rsidR="00F23D80" w:rsidRDefault="00831286">
      <w:pPr>
        <w:autoSpaceDE w:val="0"/>
        <w:autoSpaceDN w:val="0"/>
        <w:spacing w:before="70"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Нормы постановк</w:t>
      </w:r>
      <w:r>
        <w:rPr>
          <w:rFonts w:ascii="Times New Roman" w:eastAsia="Times New Roman" w:hAnsi="Times New Roman"/>
          <w:color w:val="000000"/>
          <w:sz w:val="24"/>
        </w:rPr>
        <w:t>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23D80" w:rsidRDefault="00831286">
      <w:pPr>
        <w:autoSpaceDE w:val="0"/>
        <w:autoSpaceDN w:val="0"/>
        <w:spacing w:before="70" w:after="0" w:line="271" w:lineRule="auto"/>
        <w:ind w:left="180" w:right="144"/>
      </w:pPr>
      <w:r>
        <w:rPr>
          <w:rFonts w:ascii="Times New Roman" w:eastAsia="Times New Roman" w:hAnsi="Times New Roman"/>
          <w:b/>
          <w:i/>
          <w:color w:val="000000"/>
          <w:sz w:val="24"/>
        </w:rPr>
        <w:t>Предложения с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 обращениями, вводными и вставными конструкциями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Обращение. Основные функции обращения. Распространённое и нераспространённое обращение. Вводные конструкции.</w:t>
      </w:r>
    </w:p>
    <w:p w:rsidR="00F23D80" w:rsidRDefault="00831286">
      <w:pPr>
        <w:autoSpaceDE w:val="0"/>
        <w:autoSpaceDN w:val="0"/>
        <w:spacing w:before="70" w:after="0" w:line="271" w:lineRule="auto"/>
        <w:ind w:right="720" w:firstLine="180"/>
      </w:pPr>
      <w:r>
        <w:rPr>
          <w:rFonts w:ascii="Times New Roman" w:eastAsia="Times New Roman" w:hAnsi="Times New Roman"/>
          <w:color w:val="000000"/>
          <w:sz w:val="24"/>
        </w:rPr>
        <w:t>Группы вводных конструкций по значению (вводные слова со значением различной степени уверенности,</w:t>
      </w:r>
      <w:r>
        <w:rPr>
          <w:rFonts w:ascii="Times New Roman" w:eastAsia="Times New Roman" w:hAnsi="Times New Roman"/>
          <w:color w:val="000000"/>
          <w:sz w:val="24"/>
        </w:rPr>
        <w:t xml:space="preserve"> различных чувств, источника сообщения, порядка мыслей и их связи, способа оформления мыслей).</w:t>
      </w:r>
    </w:p>
    <w:p w:rsidR="00F23D80" w:rsidRDefault="00831286">
      <w:pPr>
        <w:autoSpaceDE w:val="0"/>
        <w:autoSpaceDN w:val="0"/>
        <w:spacing w:before="72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Вставные конструкции.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Омонимия членов предложения и вводных слов, словосочетаний и предложений.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Нормы постановки знаков препинания в предложениях с вводными и вставными конструкциями, обращени</w:t>
      </w:r>
      <w:r>
        <w:rPr>
          <w:rFonts w:ascii="Times New Roman" w:eastAsia="Times New Roman" w:hAnsi="Times New Roman"/>
          <w:color w:val="000000"/>
          <w:sz w:val="24"/>
        </w:rPr>
        <w:t>ями и междометиями.</w:t>
      </w:r>
    </w:p>
    <w:p w:rsidR="00F23D80" w:rsidRDefault="00F23D80">
      <w:pPr>
        <w:sectPr w:rsidR="00F23D80">
          <w:pgSz w:w="11900" w:h="16840"/>
          <w:pgMar w:top="286" w:right="762" w:bottom="1440" w:left="666" w:header="720" w:footer="720" w:gutter="0"/>
          <w:cols w:space="720" w:equalWidth="0">
            <w:col w:w="10472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78" w:line="220" w:lineRule="exact"/>
      </w:pPr>
    </w:p>
    <w:p w:rsidR="00F23D80" w:rsidRDefault="0083128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ПЛАНИРУЕМЫЕ ОБРАЗОВАТЕЛЬНЫЕ РЕЗУЛЬТАТЫ</w:t>
      </w:r>
    </w:p>
    <w:p w:rsidR="00F23D80" w:rsidRDefault="0083128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ЛИЧНОСТНЫЕ РЕЗУЛЬТАТЫ</w:t>
      </w:r>
    </w:p>
    <w:p w:rsidR="00F23D80" w:rsidRDefault="00831286">
      <w:pPr>
        <w:autoSpaceDE w:val="0"/>
        <w:autoSpaceDN w:val="0"/>
        <w:spacing w:before="166" w:after="0" w:line="28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Личностные результаты освоения Примерной рабочей программы по русскому языку основного </w:t>
      </w:r>
      <w:r>
        <w:rPr>
          <w:rFonts w:ascii="Times New Roman" w:eastAsia="Times New Roman" w:hAnsi="Times New Roman"/>
          <w:color w:val="000000"/>
          <w:sz w:val="24"/>
        </w:rPr>
        <w:t>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</w:t>
      </w:r>
      <w:r>
        <w:rPr>
          <w:rFonts w:ascii="Times New Roman" w:eastAsia="Times New Roman" w:hAnsi="Times New Roman"/>
          <w:color w:val="000000"/>
          <w:sz w:val="24"/>
        </w:rPr>
        <w:t xml:space="preserve">познания,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самовоспитания и саморазвития, формирования внутренней позиции личности.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88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</w:t>
      </w:r>
      <w:r>
        <w:rPr>
          <w:rFonts w:ascii="Times New Roman" w:eastAsia="Times New Roman" w:hAnsi="Times New Roman"/>
          <w:color w:val="000000"/>
          <w:sz w:val="24"/>
        </w:rPr>
        <w:t xml:space="preserve">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>
        <w:br/>
      </w: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Гражданского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готовность к выполнению обязанностей гражданина и</w:t>
      </w:r>
      <w:r>
        <w:rPr>
          <w:rFonts w:ascii="Times New Roman" w:eastAsia="Times New Roman" w:hAnsi="Times New Roman"/>
          <w:color w:val="000000"/>
          <w:sz w:val="24"/>
        </w:rPr>
        <w:t xml:space="preserve">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</w:t>
      </w:r>
      <w:r>
        <w:rPr>
          <w:rFonts w:ascii="Times New Roman" w:eastAsia="Times New Roman" w:hAnsi="Times New Roman"/>
          <w:color w:val="000000"/>
          <w:sz w:val="24"/>
        </w:rPr>
        <w:t xml:space="preserve">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представление об основных правах, свободах и обязанностях гражданина, социальных нормах и правилах ме</w:t>
      </w:r>
      <w:r>
        <w:rPr>
          <w:rFonts w:ascii="Times New Roman" w:eastAsia="Times New Roman" w:hAnsi="Times New Roman"/>
          <w:color w:val="000000"/>
          <w:sz w:val="24"/>
        </w:rPr>
        <w:t xml:space="preserve">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к взаимопониманию</w:t>
      </w:r>
      <w:r>
        <w:rPr>
          <w:rFonts w:ascii="Times New Roman" w:eastAsia="Times New Roman" w:hAnsi="Times New Roman"/>
          <w:color w:val="000000"/>
          <w:sz w:val="24"/>
        </w:rPr>
        <w:t xml:space="preserve">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86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Патриотического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осознание российской гражданской идентичности в поликультурном и м</w:t>
      </w:r>
      <w:r>
        <w:rPr>
          <w:rFonts w:ascii="Times New Roman" w:eastAsia="Times New Roman" w:hAnsi="Times New Roman"/>
          <w:color w:val="000000"/>
          <w:sz w:val="24"/>
        </w:rPr>
        <w:t>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</w:t>
      </w:r>
      <w:r>
        <w:rPr>
          <w:rFonts w:ascii="Times New Roman" w:eastAsia="Times New Roman" w:hAnsi="Times New Roman"/>
          <w:color w:val="000000"/>
          <w:sz w:val="24"/>
        </w:rPr>
        <w:t xml:space="preserve">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</w:t>
      </w:r>
      <w:r>
        <w:rPr>
          <w:rFonts w:ascii="Times New Roman" w:eastAsia="Times New Roman" w:hAnsi="Times New Roman"/>
          <w:color w:val="000000"/>
          <w:sz w:val="24"/>
        </w:rPr>
        <w:t>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Духовно-нравственного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ориентация на моральные ценности и нормы </w:t>
      </w:r>
      <w:r>
        <w:rPr>
          <w:rFonts w:ascii="Times New Roman" w:eastAsia="Times New Roman" w:hAnsi="Times New Roman"/>
          <w:color w:val="000000"/>
          <w:sz w:val="24"/>
        </w:rPr>
        <w:t>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нормс учётом осознания последствий поступков; активное неприятие асоциальных</w:t>
      </w:r>
      <w:r>
        <w:rPr>
          <w:rFonts w:ascii="Times New Roman" w:eastAsia="Times New Roman" w:hAnsi="Times New Roman"/>
          <w:color w:val="000000"/>
          <w:sz w:val="24"/>
        </w:rPr>
        <w:t xml:space="preserve"> поступков; свобода и ответственностьличности в условиях индивидуального и общественного пространства.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Эстетического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восприимчивость к разным видам искусства, традициям и творчеству своего и других народов; </w:t>
      </w:r>
      <w:r>
        <w:rPr>
          <w:rFonts w:ascii="Times New Roman" w:eastAsia="Times New Roman" w:hAnsi="Times New Roman"/>
          <w:color w:val="000000"/>
          <w:sz w:val="24"/>
        </w:rPr>
        <w:t xml:space="preserve">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</w:t>
      </w:r>
      <w:r>
        <w:rPr>
          <w:rFonts w:ascii="Times New Roman" w:eastAsia="Times New Roman" w:hAnsi="Times New Roman"/>
          <w:color w:val="000000"/>
          <w:sz w:val="24"/>
        </w:rPr>
        <w:t>искусства, роли этнических культурных традиций и народного творчества; стремление к самовыражению в разных</w:t>
      </w:r>
    </w:p>
    <w:p w:rsidR="00F23D80" w:rsidRDefault="00F23D80">
      <w:pPr>
        <w:sectPr w:rsidR="00F23D80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66" w:line="220" w:lineRule="exact"/>
      </w:pPr>
    </w:p>
    <w:p w:rsidR="00F23D80" w:rsidRDefault="0083128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видах искусства.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88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благополучия: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осознание ценности жизни с опорой на собственный жизненный и читательский опыт;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</w:t>
      </w:r>
      <w:r>
        <w:rPr>
          <w:rFonts w:ascii="Times New Roman" w:eastAsia="Times New Roman" w:hAnsi="Times New Roman"/>
          <w:color w:val="000000"/>
          <w:sz w:val="24"/>
        </w:rPr>
        <w:t xml:space="preserve"> и отдыха, регулярная физическая активность); осознание последствий и неприятие вредных привычек (употреб​ление алкоголя, наркотиков, курение) и иных форм вреда для физического и психического здоровья; соблюдение правил безопасности, в том числе навыки без</w:t>
      </w:r>
      <w:r>
        <w:rPr>
          <w:rFonts w:ascii="Times New Roman" w:eastAsia="Times New Roman" w:hAnsi="Times New Roman"/>
          <w:color w:val="000000"/>
          <w:sz w:val="24"/>
        </w:rPr>
        <w:t xml:space="preserve">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собственный опыт и выстраивая дальнейшие ц</w:t>
      </w:r>
      <w:r>
        <w:rPr>
          <w:rFonts w:ascii="Times New Roman" w:eastAsia="Times New Roman" w:hAnsi="Times New Roman"/>
          <w:color w:val="000000"/>
          <w:sz w:val="24"/>
        </w:rPr>
        <w:t xml:space="preserve">ели;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умение принимать себя и других, не осуждая;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</w:t>
      </w:r>
      <w:r>
        <w:rPr>
          <w:rFonts w:ascii="Times New Roman" w:eastAsia="Times New Roman" w:hAnsi="Times New Roman"/>
          <w:color w:val="000000"/>
          <w:sz w:val="24"/>
        </w:rPr>
        <w:t>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86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Трудового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установка на активное участие в решении практических задач (в рамках семьи, школы, </w:t>
      </w:r>
      <w:r>
        <w:rPr>
          <w:rFonts w:ascii="Times New Roman" w:eastAsia="Times New Roman" w:hAnsi="Times New Roman"/>
          <w:color w:val="000000"/>
          <w:sz w:val="24"/>
        </w:rPr>
        <w:t xml:space="preserve">города, края) технологической и социальной направленности, способность инициировать, планировать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самостоятельно выполнять такого рода деятельность;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интерес к практическому изучению профессий и труда ​раз​личного рода, в том числе на основе применения </w:t>
      </w:r>
      <w:r>
        <w:rPr>
          <w:rFonts w:ascii="Times New Roman" w:eastAsia="Times New Roman" w:hAnsi="Times New Roman"/>
          <w:color w:val="000000"/>
          <w:sz w:val="24"/>
        </w:rPr>
        <w:t xml:space="preserve">изучае​мого предметного знания и ознакомления с деятельностью филологов,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</w:t>
      </w:r>
      <w:r>
        <w:rPr>
          <w:rFonts w:ascii="Times New Roman" w:eastAsia="Times New Roman" w:hAnsi="Times New Roman"/>
          <w:color w:val="000000"/>
          <w:sz w:val="24"/>
        </w:rPr>
        <w:t xml:space="preserve"> общественных интересов и потребностей; умение рассказать о своих планах на будущее.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86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Экологического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</w:t>
      </w:r>
      <w:r>
        <w:rPr>
          <w:rFonts w:ascii="Times New Roman" w:eastAsia="Times New Roman" w:hAnsi="Times New Roman"/>
          <w:color w:val="000000"/>
          <w:sz w:val="24"/>
        </w:rPr>
        <w:t xml:space="preserve">в и оценки их возможных последствий для окружающей среды; умение точно, логично выражать свою точку зрения на экологические проблемы;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повышение уровня экологической культуры, осознание глобального характера экологических проблем и путей их решения; активн</w:t>
      </w:r>
      <w:r>
        <w:rPr>
          <w:rFonts w:ascii="Times New Roman" w:eastAsia="Times New Roman" w:hAnsi="Times New Roman"/>
          <w:color w:val="000000"/>
          <w:sz w:val="24"/>
        </w:rPr>
        <w:t xml:space="preserve">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</w:t>
      </w:r>
      <w:r>
        <w:rPr>
          <w:rFonts w:ascii="Times New Roman" w:eastAsia="Times New Roman" w:hAnsi="Times New Roman"/>
          <w:color w:val="000000"/>
          <w:sz w:val="24"/>
        </w:rPr>
        <w:t xml:space="preserve">гражданина и потребителя в условиях взаимосвязи природной,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технологической и социальной сред; готовность к участию в практической деятельности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экологической направленности.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86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Ценности научного познания: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ориентация в деятельности на современную систему н</w:t>
      </w:r>
      <w:r>
        <w:rPr>
          <w:rFonts w:ascii="Times New Roman" w:eastAsia="Times New Roman" w:hAnsi="Times New Roman"/>
          <w:color w:val="000000"/>
          <w:sz w:val="24"/>
        </w:rPr>
        <w:t>аучных представлений об основных закономерностях развития чело​века,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</w:t>
      </w:r>
      <w:r>
        <w:rPr>
          <w:rFonts w:ascii="Times New Roman" w:eastAsia="Times New Roman" w:hAnsi="Times New Roman"/>
          <w:color w:val="000000"/>
          <w:sz w:val="24"/>
        </w:rPr>
        <w:t>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</w:t>
      </w:r>
      <w:r>
        <w:rPr>
          <w:rFonts w:ascii="Times New Roman" w:eastAsia="Times New Roman" w:hAnsi="Times New Roman"/>
          <w:color w:val="000000"/>
          <w:sz w:val="24"/>
        </w:rPr>
        <w:t>го​получия.</w:t>
      </w:r>
    </w:p>
    <w:p w:rsidR="00F23D80" w:rsidRDefault="00831286">
      <w:pPr>
        <w:autoSpaceDE w:val="0"/>
        <w:autoSpaceDN w:val="0"/>
        <w:spacing w:before="70" w:after="0" w:line="262" w:lineRule="auto"/>
        <w:ind w:left="144" w:right="1008"/>
        <w:jc w:val="center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Адаптации обучающегося к изменяющимся условиям социальной и природной среды: </w:t>
      </w:r>
      <w:r>
        <w:rPr>
          <w:rFonts w:ascii="Times New Roman" w:eastAsia="Times New Roman" w:hAnsi="Times New Roman"/>
          <w:color w:val="000000"/>
          <w:sz w:val="24"/>
        </w:rPr>
        <w:t>освоение обучающимися социального опыта, основных социальных ролей, норм и правил</w:t>
      </w:r>
    </w:p>
    <w:p w:rsidR="00F23D80" w:rsidRDefault="00F23D80">
      <w:pPr>
        <w:sectPr w:rsidR="00F23D80">
          <w:pgSz w:w="11900" w:h="16840"/>
          <w:pgMar w:top="286" w:right="680" w:bottom="438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66" w:line="220" w:lineRule="exact"/>
      </w:pPr>
    </w:p>
    <w:p w:rsidR="00F23D80" w:rsidRDefault="00831286">
      <w:pPr>
        <w:tabs>
          <w:tab w:val="left" w:pos="180"/>
        </w:tabs>
        <w:autoSpaceDE w:val="0"/>
        <w:autoSpaceDN w:val="0"/>
        <w:spacing w:after="0" w:line="288" w:lineRule="auto"/>
      </w:pPr>
      <w:r>
        <w:rPr>
          <w:rFonts w:ascii="Times New Roman" w:eastAsia="Times New Roman" w:hAnsi="Times New Roman"/>
          <w:color w:val="000000"/>
          <w:sz w:val="24"/>
        </w:rPr>
        <w:t>общественного поведен</w:t>
      </w:r>
      <w:r>
        <w:rPr>
          <w:rFonts w:ascii="Times New Roman" w:eastAsia="Times New Roman" w:hAnsi="Times New Roman"/>
          <w:color w:val="000000"/>
          <w:sz w:val="24"/>
        </w:rPr>
        <w:t xml:space="preserve">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</w:t>
      </w:r>
      <w:r>
        <w:rPr>
          <w:rFonts w:ascii="Times New Roman" w:eastAsia="Times New Roman" w:hAnsi="Times New Roman"/>
          <w:color w:val="000000"/>
          <w:sz w:val="24"/>
        </w:rPr>
        <w:t>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</w:t>
      </w:r>
      <w:r>
        <w:rPr>
          <w:rFonts w:ascii="Times New Roman" w:eastAsia="Times New Roman" w:hAnsi="Times New Roman"/>
          <w:color w:val="000000"/>
          <w:sz w:val="24"/>
        </w:rPr>
        <w:t xml:space="preserve">ознание дефицита собственных знаний и компетенций, планирование своего развития; умение оперировать основными понятиями, терминами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представлениями в области концепции устойчивого развития, анализировать и выявлять взаимосвязь природы, общества и экономи</w:t>
      </w:r>
      <w:r>
        <w:rPr>
          <w:rFonts w:ascii="Times New Roman" w:eastAsia="Times New Roman" w:hAnsi="Times New Roman"/>
          <w:color w:val="000000"/>
          <w:sz w:val="24"/>
        </w:rPr>
        <w:t xml:space="preserve">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способность осознавать стрессовую ситуацию, оценивать происходящие изменения и их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последствия, опираясь на жизнен</w:t>
      </w:r>
      <w:r>
        <w:rPr>
          <w:rFonts w:ascii="Times New Roman" w:eastAsia="Times New Roman" w:hAnsi="Times New Roman"/>
          <w:color w:val="000000"/>
          <w:sz w:val="24"/>
        </w:rPr>
        <w:t xml:space="preserve">ный, речевой и читательский опыт; воспринимать стрессовую ситуацию как вызов, требующий контрмер; оценивать ситуацию стресса, корректировать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принимаемые решения и действия; формулировать и оценивать риски и последствия, формировать опыт, уметь находить по</w:t>
      </w:r>
      <w:r>
        <w:rPr>
          <w:rFonts w:ascii="Times New Roman" w:eastAsia="Times New Roman" w:hAnsi="Times New Roman"/>
          <w:color w:val="000000"/>
          <w:sz w:val="24"/>
        </w:rPr>
        <w:t>зитивное в сложившейся ситуации; быть готовым действовать в отсутствие гарантий успеха.</w:t>
      </w:r>
    </w:p>
    <w:p w:rsidR="00F23D80" w:rsidRDefault="00831286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МЕТАПРЕДМЕТНЫЕ РЕЗУЛЬТАТЫ</w:t>
      </w:r>
    </w:p>
    <w:p w:rsidR="00F23D80" w:rsidRDefault="00831286">
      <w:pPr>
        <w:tabs>
          <w:tab w:val="left" w:pos="180"/>
        </w:tabs>
        <w:autoSpaceDE w:val="0"/>
        <w:autoSpaceDN w:val="0"/>
        <w:spacing w:before="166" w:after="0" w:line="288" w:lineRule="auto"/>
        <w:ind w:right="288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1. Овладение универсальными учебными познавательными действиями </w:t>
      </w:r>
      <w:r>
        <w:br/>
      </w: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Базовые логические действия: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выявлять и характеризовать существенные признаки языковых единиц, языковых явлений и процессов;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</w:t>
      </w:r>
      <w:r>
        <w:rPr>
          <w:rFonts w:ascii="Times New Roman" w:eastAsia="Times New Roman" w:hAnsi="Times New Roman"/>
          <w:color w:val="000000"/>
          <w:sz w:val="24"/>
        </w:rPr>
        <w:t xml:space="preserve">ь языковые единицы по существенному признаку;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выявлять дефицит информации текста, необходимой для р</w:t>
      </w:r>
      <w:r>
        <w:rPr>
          <w:rFonts w:ascii="Times New Roman" w:eastAsia="Times New Roman" w:hAnsi="Times New Roman"/>
          <w:color w:val="000000"/>
          <w:sz w:val="24"/>
        </w:rPr>
        <w:t xml:space="preserve">ешения поставленной учебной задачи;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самостоят</w:t>
      </w:r>
      <w:r>
        <w:rPr>
          <w:rFonts w:ascii="Times New Roman" w:eastAsia="Times New Roman" w:hAnsi="Times New Roman"/>
          <w:color w:val="000000"/>
          <w:sz w:val="24"/>
        </w:rPr>
        <w:t>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оптималь​ный вариант с учётом самостоятельно выделенных критериев.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Базовые исследовательские действия: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исполь</w:t>
      </w:r>
      <w:r>
        <w:rPr>
          <w:rFonts w:ascii="Times New Roman" w:eastAsia="Times New Roman" w:hAnsi="Times New Roman"/>
          <w:color w:val="000000"/>
          <w:sz w:val="24"/>
        </w:rPr>
        <w:t xml:space="preserve">зовать вопросы как исследовательский инструмент познания в языковом образовании;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формулировать вопросы, фиксирующие несоответствие между реальным и желательным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состоянием ситуации, и самостоятельно устанавливать искомое и данное;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формировать гипотезу о</w:t>
      </w:r>
      <w:r>
        <w:rPr>
          <w:rFonts w:ascii="Times New Roman" w:eastAsia="Times New Roman" w:hAnsi="Times New Roman"/>
          <w:color w:val="000000"/>
          <w:sz w:val="24"/>
        </w:rPr>
        <w:t xml:space="preserve">б истинности собственных суждений и суждений других, аргументировать свою позицию, мнение;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составлять алгоритм действий и использовать его для решения учебных задач;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проводить по самостоятельно составленному плану небольшое исследование по установлению</w:t>
      </w:r>
      <w:r>
        <w:rPr>
          <w:rFonts w:ascii="Times New Roman" w:eastAsia="Times New Roman" w:hAnsi="Times New Roman"/>
          <w:color w:val="000000"/>
          <w:sz w:val="24"/>
        </w:rPr>
        <w:t xml:space="preserve"> особенностей языковых единиц, процессов, причинно-следственных связей и зависимостей объектов между собой;</w:t>
      </w:r>
    </w:p>
    <w:p w:rsidR="00F23D80" w:rsidRDefault="00F23D80">
      <w:pPr>
        <w:sectPr w:rsidR="00F23D80">
          <w:pgSz w:w="11900" w:h="16840"/>
          <w:pgMar w:top="286" w:right="634" w:bottom="296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90" w:line="220" w:lineRule="exact"/>
      </w:pPr>
    </w:p>
    <w:p w:rsidR="00F23D80" w:rsidRDefault="00831286">
      <w:pPr>
        <w:tabs>
          <w:tab w:val="left" w:pos="180"/>
        </w:tabs>
        <w:autoSpaceDE w:val="0"/>
        <w:autoSpaceDN w:val="0"/>
        <w:spacing w:after="0" w:line="283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оценивать на применимость и достоверность информацию, полученную в ходе лингви</w:t>
      </w:r>
      <w:r>
        <w:rPr>
          <w:rFonts w:ascii="Times New Roman" w:eastAsia="Times New Roman" w:hAnsi="Times New Roman"/>
          <w:color w:val="000000"/>
          <w:sz w:val="24"/>
        </w:rPr>
        <w:t xml:space="preserve">стического исследования (эксперимента);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прогнозировать возможное дальнейшее </w:t>
      </w:r>
      <w:r>
        <w:rPr>
          <w:rFonts w:ascii="Times New Roman" w:eastAsia="Times New Roman" w:hAnsi="Times New Roman"/>
          <w:color w:val="000000"/>
          <w:sz w:val="24"/>
        </w:rPr>
        <w:t>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88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Работа с информацией: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применять различные методы, инструменты и запросы при поиске и отборе и</w:t>
      </w:r>
      <w:r>
        <w:rPr>
          <w:rFonts w:ascii="Times New Roman" w:eastAsia="Times New Roman" w:hAnsi="Times New Roman"/>
          <w:color w:val="000000"/>
          <w:sz w:val="24"/>
        </w:rPr>
        <w:t xml:space="preserve">нформации с учётом предложенной учебной задачи и заданных критериев;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выбирать, анализировать, интерпретировать, обобщать и систематизировать информацию, представленную в текстах, таб​лицах, схемах;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использовать различные виды аудирования и чтения для о</w:t>
      </w:r>
      <w:r>
        <w:rPr>
          <w:rFonts w:ascii="Times New Roman" w:eastAsia="Times New Roman" w:hAnsi="Times New Roman"/>
          <w:color w:val="000000"/>
          <w:sz w:val="24"/>
        </w:rPr>
        <w:t xml:space="preserve">ценки текста с точки зрения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достоверности и применимости содержащейся в нём информации и усвоения необходимой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информации с целью решения учебных задач;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использовать смысловое чтение для извлечения, обобщения и систематизации информации из одного или не</w:t>
      </w:r>
      <w:r>
        <w:rPr>
          <w:rFonts w:ascii="Times New Roman" w:eastAsia="Times New Roman" w:hAnsi="Times New Roman"/>
          <w:color w:val="000000"/>
          <w:sz w:val="24"/>
        </w:rPr>
        <w:t xml:space="preserve">скольких источников с учётом поставленных целей;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самостоятельно выбирать оптимальную форму представления информации (текст, п</w:t>
      </w:r>
      <w:r>
        <w:rPr>
          <w:rFonts w:ascii="Times New Roman" w:eastAsia="Times New Roman" w:hAnsi="Times New Roman"/>
          <w:color w:val="000000"/>
          <w:sz w:val="24"/>
        </w:rPr>
        <w:t xml:space="preserve">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оценивать надёжность информации по критериям, пред​ложенным учителем или сформулиров</w:t>
      </w:r>
      <w:r>
        <w:rPr>
          <w:rFonts w:ascii="Times New Roman" w:eastAsia="Times New Roman" w:hAnsi="Times New Roman"/>
          <w:color w:val="000000"/>
          <w:sz w:val="24"/>
        </w:rPr>
        <w:t xml:space="preserve">анным самостоятельно;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эффективно запоминать и систематизировать информацию.</w:t>
      </w:r>
    </w:p>
    <w:p w:rsidR="00F23D80" w:rsidRDefault="00831286">
      <w:pPr>
        <w:tabs>
          <w:tab w:val="left" w:pos="180"/>
        </w:tabs>
        <w:autoSpaceDE w:val="0"/>
        <w:autoSpaceDN w:val="0"/>
        <w:spacing w:before="190" w:after="0" w:line="288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2. Овладение универсальными учебными коммуникативными действиями </w:t>
      </w:r>
      <w:r>
        <w:br/>
      </w: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Общение: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воспринимать и формулировать суждения, выражать эмоции в соответствии с условиями и целями общения;</w:t>
      </w:r>
      <w:r>
        <w:rPr>
          <w:rFonts w:ascii="Times New Roman" w:eastAsia="Times New Roman" w:hAnsi="Times New Roman"/>
          <w:color w:val="000000"/>
          <w:sz w:val="24"/>
        </w:rPr>
        <w:t xml:space="preserve"> выражать себя (свою точку зрения) в диалогах и дискуссиях, в устной монологической речи и в письменных текстах;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распознавать невербальные средства общения, понимать значение социальных знаков;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знать и распознавать предпосылки конфликтных ситуаций и смягчать конфликты, вести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переговоры;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 ходе диалога/дискуссии задава</w:t>
      </w:r>
      <w:r>
        <w:rPr>
          <w:rFonts w:ascii="Times New Roman" w:eastAsia="Times New Roman" w:hAnsi="Times New Roman"/>
          <w:color w:val="000000"/>
          <w:sz w:val="24"/>
        </w:rPr>
        <w:t xml:space="preserve">ть вопросы по существу обсуждаемой темы и высказывать идеи, нацеленные на решение задачи и поддержание благожелательности общения;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публично пре</w:t>
      </w:r>
      <w:r>
        <w:rPr>
          <w:rFonts w:ascii="Times New Roman" w:eastAsia="Times New Roman" w:hAnsi="Times New Roman"/>
          <w:color w:val="000000"/>
          <w:sz w:val="24"/>
        </w:rPr>
        <w:t xml:space="preserve">дставлять результаты проведённого языкового анализа, выполненного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лингвистического эксперимента, исследования, проекта;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</w:t>
      </w:r>
      <w:r>
        <w:rPr>
          <w:rFonts w:ascii="Times New Roman" w:eastAsia="Times New Roman" w:hAnsi="Times New Roman"/>
          <w:color w:val="000000"/>
          <w:sz w:val="24"/>
        </w:rPr>
        <w:t>е и письменные тексты с использованием иллюстративного материала.</w:t>
      </w:r>
    </w:p>
    <w:p w:rsidR="00F23D80" w:rsidRDefault="00831286">
      <w:pPr>
        <w:autoSpaceDE w:val="0"/>
        <w:autoSpaceDN w:val="0"/>
        <w:spacing w:before="70" w:after="0" w:line="262" w:lineRule="auto"/>
        <w:ind w:left="180" w:right="864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Совместная деятельность: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понимать и использовать преимущества командной и ин​дивидуальной работы при решении</w:t>
      </w:r>
    </w:p>
    <w:p w:rsidR="00F23D80" w:rsidRDefault="00F23D80">
      <w:pPr>
        <w:sectPr w:rsidR="00F23D80">
          <w:pgSz w:w="11900" w:h="16840"/>
          <w:pgMar w:top="310" w:right="670" w:bottom="356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66" w:line="220" w:lineRule="exact"/>
      </w:pPr>
    </w:p>
    <w:p w:rsidR="00F23D80" w:rsidRDefault="00831286">
      <w:pPr>
        <w:tabs>
          <w:tab w:val="left" w:pos="180"/>
        </w:tabs>
        <w:autoSpaceDE w:val="0"/>
        <w:autoSpaceDN w:val="0"/>
        <w:spacing w:after="0" w:line="288" w:lineRule="auto"/>
      </w:pPr>
      <w:r>
        <w:rPr>
          <w:rFonts w:ascii="Times New Roman" w:eastAsia="Times New Roman" w:hAnsi="Times New Roman"/>
          <w:color w:val="000000"/>
          <w:sz w:val="24"/>
        </w:rPr>
        <w:t>конкре</w:t>
      </w:r>
      <w:r>
        <w:rPr>
          <w:rFonts w:ascii="Times New Roman" w:eastAsia="Times New Roman" w:hAnsi="Times New Roman"/>
          <w:color w:val="000000"/>
          <w:sz w:val="24"/>
        </w:rPr>
        <w:t xml:space="preserve">тной проблемы, ​обосновывать необходимость применения групповых форм ​взаимодействия при решении поставленной задачи;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</w:t>
      </w:r>
      <w:r>
        <w:rPr>
          <w:rFonts w:ascii="Times New Roman" w:eastAsia="Times New Roman" w:hAnsi="Times New Roman"/>
          <w:color w:val="000000"/>
          <w:sz w:val="24"/>
        </w:rPr>
        <w:t xml:space="preserve">есс и результат совмест​ной работы; уметь обобщать мнения нескольких людей, проявлять готовность руководить, выполнять поручения, подчиняться;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планировать организацию совместной работы, определять свою роль (с учётом предпочтений и возможностей всех учас</w:t>
      </w:r>
      <w:r>
        <w:rPr>
          <w:rFonts w:ascii="Times New Roman" w:eastAsia="Times New Roman" w:hAnsi="Times New Roman"/>
          <w:color w:val="000000"/>
          <w:sz w:val="24"/>
        </w:rPr>
        <w:t xml:space="preserve">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выполнять свою часть работы, достигать качественный результат по своему направлению и координир</w:t>
      </w:r>
      <w:r>
        <w:rPr>
          <w:rFonts w:ascii="Times New Roman" w:eastAsia="Times New Roman" w:hAnsi="Times New Roman"/>
          <w:color w:val="000000"/>
          <w:sz w:val="24"/>
        </w:rPr>
        <w:t xml:space="preserve">овать свои действия с действиями других членов команды;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оценивать качество своего вклада в общий продукт по критериям, самостоятельно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сформулированным участниками взаимодействия; сравнивать результаты с исходной задачей и вклад каждого члена команды в д</w:t>
      </w:r>
      <w:r>
        <w:rPr>
          <w:rFonts w:ascii="Times New Roman" w:eastAsia="Times New Roman" w:hAnsi="Times New Roman"/>
          <w:color w:val="000000"/>
          <w:sz w:val="24"/>
        </w:rPr>
        <w:t>остижение результатов, разделять сферу ответственности и проявлять готовность к представлению отчёта перед группой.</w:t>
      </w:r>
    </w:p>
    <w:p w:rsidR="00F23D80" w:rsidRDefault="00831286">
      <w:pPr>
        <w:tabs>
          <w:tab w:val="left" w:pos="180"/>
        </w:tabs>
        <w:autoSpaceDE w:val="0"/>
        <w:autoSpaceDN w:val="0"/>
        <w:spacing w:before="190" w:after="0" w:line="286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3. Овладение универсальными учебными регулятивными действиями </w:t>
      </w:r>
      <w:r>
        <w:br/>
      </w: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Самоорганизация: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выявлять проблемы для решения в учебных и жизненных ситуациях;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самостоятельно составлять алгоритм решения задачи (или его час</w:t>
      </w:r>
      <w:r>
        <w:rPr>
          <w:rFonts w:ascii="Times New Roman" w:eastAsia="Times New Roman" w:hAnsi="Times New Roman"/>
          <w:color w:val="000000"/>
          <w:sz w:val="24"/>
        </w:rPr>
        <w:t xml:space="preserve">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самостоятельно составлять план действий, вносить необходимые коррективы в ходе его реализации;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делать выбо</w:t>
      </w:r>
      <w:r>
        <w:rPr>
          <w:rFonts w:ascii="Times New Roman" w:eastAsia="Times New Roman" w:hAnsi="Times New Roman"/>
          <w:color w:val="000000"/>
          <w:sz w:val="24"/>
        </w:rPr>
        <w:t>р и брать ответственность за решение.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86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Самоконтроль: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владеть разными способами самоконтроля (в том числе речевого), самомотивации и рефлексии;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давать адекватную оценку учебной ситуации и предлагать план её изменения;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предвидеть трудности, которые могу</w:t>
      </w:r>
      <w:r>
        <w:rPr>
          <w:rFonts w:ascii="Times New Roman" w:eastAsia="Times New Roman" w:hAnsi="Times New Roman"/>
          <w:color w:val="000000"/>
          <w:sz w:val="24"/>
        </w:rPr>
        <w:t xml:space="preserve">т возникнуть при решении учебной задачи, и адаптировать решение к меняющимся обстоятельствам;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объяснять причины достижения (недостижения) результата дея​тельности; понимать причины коммуникативных неудач и уметь предупреждать их, давать оценку приобретён</w:t>
      </w:r>
      <w:r>
        <w:rPr>
          <w:rFonts w:ascii="Times New Roman" w:eastAsia="Times New Roman" w:hAnsi="Times New Roman"/>
          <w:color w:val="000000"/>
          <w:sz w:val="24"/>
        </w:rPr>
        <w:t>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/>
        <w:ind w:right="720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Эмоциональный интеллект: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развивать способность управлять собственными эмоциями и эмоциями других;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выявля</w:t>
      </w:r>
      <w:r>
        <w:rPr>
          <w:rFonts w:ascii="Times New Roman" w:eastAsia="Times New Roman" w:hAnsi="Times New Roman"/>
          <w:color w:val="000000"/>
          <w:sz w:val="24"/>
        </w:rPr>
        <w:t>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F23D80" w:rsidRDefault="00831286">
      <w:pPr>
        <w:autoSpaceDE w:val="0"/>
        <w:autoSpaceDN w:val="0"/>
        <w:spacing w:before="70" w:after="0" w:line="281" w:lineRule="auto"/>
        <w:ind w:left="180" w:right="4464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Принятие себя и других: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осознанно относиться к другому человеку и его мнению; признавать своё и</w:t>
      </w:r>
      <w:r>
        <w:rPr>
          <w:rFonts w:ascii="Times New Roman" w:eastAsia="Times New Roman" w:hAnsi="Times New Roman"/>
          <w:color w:val="000000"/>
          <w:sz w:val="24"/>
        </w:rPr>
        <w:t xml:space="preserve"> чужое право на ошибку;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принимать себя и других, не осуждая;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проявлять открытость;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осознавать невозможность контролировать всё вокруг.</w:t>
      </w:r>
    </w:p>
    <w:p w:rsidR="00F23D80" w:rsidRDefault="00831286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ПРЕДМЕТНЫЕ РЕЗУЛЬТАТЫ</w:t>
      </w:r>
    </w:p>
    <w:p w:rsidR="00F23D80" w:rsidRDefault="00F23D80">
      <w:pPr>
        <w:sectPr w:rsidR="00F23D80">
          <w:pgSz w:w="11900" w:h="16840"/>
          <w:pgMar w:top="286" w:right="686" w:bottom="452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78" w:line="220" w:lineRule="exact"/>
      </w:pPr>
    </w:p>
    <w:p w:rsidR="00F23D80" w:rsidRDefault="00831286">
      <w:pPr>
        <w:autoSpaceDE w:val="0"/>
        <w:autoSpaceDN w:val="0"/>
        <w:spacing w:after="0" w:line="262" w:lineRule="auto"/>
        <w:ind w:left="180" w:right="2880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Общие сведения о языке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Иметь представление о русском языке как одном из славянских языков.</w:t>
      </w:r>
    </w:p>
    <w:p w:rsidR="00F23D80" w:rsidRDefault="00831286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Язык и речь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</w:t>
      </w:r>
      <w:r>
        <w:rPr>
          <w:rFonts w:ascii="Times New Roman" w:eastAsia="Times New Roman" w:hAnsi="Times New Roman"/>
          <w:color w:val="000000"/>
          <w:sz w:val="24"/>
        </w:rPr>
        <w:t>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Участвовать в диалоге на лингвистические темы (в рамках изученного) и темы на основе жизненны</w:t>
      </w:r>
      <w:r>
        <w:rPr>
          <w:rFonts w:ascii="Times New Roman" w:eastAsia="Times New Roman" w:hAnsi="Times New Roman"/>
          <w:color w:val="000000"/>
          <w:sz w:val="24"/>
        </w:rPr>
        <w:t>х наблюдений (объём не менее 6 реплик).</w:t>
      </w:r>
    </w:p>
    <w:p w:rsidR="00F23D80" w:rsidRDefault="00831286">
      <w:pPr>
        <w:autoSpaceDE w:val="0"/>
        <w:autoSpaceDN w:val="0"/>
        <w:spacing w:before="72" w:after="0" w:line="271" w:lineRule="auto"/>
        <w:ind w:right="216"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>Владеть различными видами аудирования: выборочным, ознакомительным, детальным — научно-учебных, художест​венных, публицистических текстов различных функционально-смысловых типов речи.</w:t>
      </w:r>
    </w:p>
    <w:p w:rsidR="00F23D80" w:rsidRDefault="00831286">
      <w:pPr>
        <w:autoSpaceDE w:val="0"/>
        <w:autoSpaceDN w:val="0"/>
        <w:spacing w:before="70" w:after="0" w:line="262" w:lineRule="auto"/>
        <w:ind w:left="180" w:right="288"/>
      </w:pPr>
      <w:r>
        <w:rPr>
          <w:rFonts w:ascii="Times New Roman" w:eastAsia="Times New Roman" w:hAnsi="Times New Roman"/>
          <w:color w:val="000000"/>
          <w:sz w:val="24"/>
        </w:rPr>
        <w:t>Владеть различными видами чтения: просмотровым, ознакомительным, изучающим, поисковым. Устно пересказывать прочитанный или прослушанный текст объёмом не менее 140 слов.</w:t>
      </w:r>
    </w:p>
    <w:p w:rsidR="00F23D80" w:rsidRDefault="00831286">
      <w:pPr>
        <w:autoSpaceDE w:val="0"/>
        <w:autoSpaceDN w:val="0"/>
        <w:spacing w:before="70" w:after="0" w:line="283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Понимать содержание прослушанных и прочитанных научно-учебных, художественных, публицис</w:t>
      </w:r>
      <w:r>
        <w:rPr>
          <w:rFonts w:ascii="Times New Roman" w:eastAsia="Times New Roman" w:hAnsi="Times New Roman"/>
          <w:color w:val="000000"/>
          <w:sz w:val="24"/>
        </w:rPr>
        <w:t xml:space="preserve">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прослушанных и прочитанных научно-учебных, художественных, публицистических текстов разл</w:t>
      </w:r>
      <w:r>
        <w:rPr>
          <w:rFonts w:ascii="Times New Roman" w:eastAsia="Times New Roman" w:hAnsi="Times New Roman"/>
          <w:color w:val="000000"/>
          <w:sz w:val="24"/>
        </w:rPr>
        <w:t>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— не менее 260 слов).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Осуществлять выбор языковых средств для создания высказывания в соотве</w:t>
      </w:r>
      <w:r>
        <w:rPr>
          <w:rFonts w:ascii="Times New Roman" w:eastAsia="Times New Roman" w:hAnsi="Times New Roman"/>
          <w:color w:val="000000"/>
          <w:sz w:val="24"/>
        </w:rPr>
        <w:t>тствии с целью, темой и коммуникативным замыслом.</w:t>
      </w:r>
    </w:p>
    <w:p w:rsidR="00F23D80" w:rsidRDefault="00831286">
      <w:pPr>
        <w:autoSpaceDE w:val="0"/>
        <w:autoSpaceDN w:val="0"/>
        <w:spacing w:before="70" w:after="0" w:line="286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120—140 слов; словарного диктанта объёмом 30—35 слов; диктанта на основе с</w:t>
      </w:r>
      <w:r>
        <w:rPr>
          <w:rFonts w:ascii="Times New Roman" w:eastAsia="Times New Roman" w:hAnsi="Times New Roman"/>
          <w:color w:val="000000"/>
          <w:sz w:val="24"/>
        </w:rPr>
        <w:t>вязного текста объёмом 120—140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</w:t>
      </w:r>
      <w:r>
        <w:rPr>
          <w:rFonts w:ascii="Times New Roman" w:eastAsia="Times New Roman" w:hAnsi="Times New Roman"/>
          <w:color w:val="000000"/>
          <w:sz w:val="24"/>
        </w:rPr>
        <w:t>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23D80" w:rsidRDefault="00831286">
      <w:pPr>
        <w:tabs>
          <w:tab w:val="left" w:pos="180"/>
        </w:tabs>
        <w:autoSpaceDE w:val="0"/>
        <w:autoSpaceDN w:val="0"/>
        <w:spacing w:before="192" w:after="0" w:line="286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Текст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Анализировать текст с точки зрения его соответствия основным признака</w:t>
      </w:r>
      <w:r>
        <w:rPr>
          <w:rFonts w:ascii="Times New Roman" w:eastAsia="Times New Roman" w:hAnsi="Times New Roman"/>
          <w:color w:val="000000"/>
          <w:sz w:val="24"/>
        </w:rPr>
        <w:t xml:space="preserve">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принадлежности к функционально-смысловому типу речи;</w:t>
      </w:r>
      <w:r>
        <w:rPr>
          <w:rFonts w:ascii="Times New Roman" w:eastAsia="Times New Roman" w:hAnsi="Times New Roman"/>
          <w:color w:val="000000"/>
          <w:sz w:val="24"/>
        </w:rPr>
        <w:t xml:space="preserve"> анализировать языковые средства выразительности в тексте (фонетические, словообразовательные, лексические, морфологические).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Распознавать тексты разных функционально-смысловых типов речи; анализировать тексты разных функциональных разновидностей языка и </w:t>
      </w:r>
      <w:r>
        <w:rPr>
          <w:rFonts w:ascii="Times New Roman" w:eastAsia="Times New Roman" w:hAnsi="Times New Roman"/>
          <w:color w:val="000000"/>
          <w:sz w:val="24"/>
        </w:rPr>
        <w:t>жанров; применять эти знания при выполнении языкового анализа различных видов и в речевой практике.</w:t>
      </w:r>
    </w:p>
    <w:p w:rsidR="00F23D80" w:rsidRDefault="00831286">
      <w:pPr>
        <w:autoSpaceDE w:val="0"/>
        <w:autoSpaceDN w:val="0"/>
        <w:spacing w:before="70" w:after="0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</w:t>
      </w:r>
      <w:r>
        <w:rPr>
          <w:rFonts w:ascii="Times New Roman" w:eastAsia="Times New Roman" w:hAnsi="Times New Roman"/>
          <w:color w:val="000000"/>
          <w:sz w:val="24"/>
        </w:rPr>
        <w:t>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Владеть умениями информационной переработки текста: со​здавать тезисы, конспект; извлекать информацию из</w:t>
      </w:r>
      <w:r>
        <w:rPr>
          <w:rFonts w:ascii="Times New Roman" w:eastAsia="Times New Roman" w:hAnsi="Times New Roman"/>
          <w:color w:val="000000"/>
          <w:sz w:val="24"/>
        </w:rPr>
        <w:t xml:space="preserve"> различных источников, в том числе из лингвистических словарей и справочной</w:t>
      </w:r>
    </w:p>
    <w:p w:rsidR="00F23D80" w:rsidRDefault="00F23D80">
      <w:pPr>
        <w:sectPr w:rsidR="00F23D80">
          <w:pgSz w:w="11900" w:h="16840"/>
          <w:pgMar w:top="298" w:right="702" w:bottom="308" w:left="666" w:header="720" w:footer="720" w:gutter="0"/>
          <w:cols w:space="720" w:equalWidth="0">
            <w:col w:w="10532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78" w:line="220" w:lineRule="exact"/>
      </w:pPr>
    </w:p>
    <w:p w:rsidR="00F23D80" w:rsidRDefault="0083128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литературы, и использовать её в учебной деятельности.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Представлять сообщение на заданную тему в </w:t>
      </w:r>
      <w:r>
        <w:rPr>
          <w:rFonts w:ascii="Times New Roman" w:eastAsia="Times New Roman" w:hAnsi="Times New Roman"/>
          <w:color w:val="000000"/>
          <w:sz w:val="24"/>
        </w:rPr>
        <w:t>виде презентации.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Редактировать тексты: собственные/созданные другими обучающимися тексты с целью с</w:t>
      </w:r>
      <w:r>
        <w:rPr>
          <w:rFonts w:ascii="Times New Roman" w:eastAsia="Times New Roman" w:hAnsi="Times New Roman"/>
          <w:color w:val="000000"/>
          <w:sz w:val="24"/>
        </w:rPr>
        <w:t>овершенствования их содержания и формы; сопоставлять исходный и отредактированный тексты.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81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Функциональные разновидности языка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Характеризовать особенности официально-делового стиля (заявление, объяснительная записка, автобиография, характеристика) и научн</w:t>
      </w:r>
      <w:r>
        <w:rPr>
          <w:rFonts w:ascii="Times New Roman" w:eastAsia="Times New Roman" w:hAnsi="Times New Roman"/>
          <w:color w:val="000000"/>
          <w:sz w:val="24"/>
        </w:rPr>
        <w:t>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Создавать тексты официально-делового стиля (заявление, объяснитель</w:t>
      </w:r>
      <w:r>
        <w:rPr>
          <w:rFonts w:ascii="Times New Roman" w:eastAsia="Times New Roman" w:hAnsi="Times New Roman"/>
          <w:color w:val="000000"/>
          <w:sz w:val="24"/>
        </w:rPr>
        <w:t>ная записка, автобиография, характеристика), публицистических жанров; оформлять деловые бумаги.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23D80" w:rsidRDefault="00831286">
      <w:pPr>
        <w:autoSpaceDE w:val="0"/>
        <w:autoSpaceDN w:val="0"/>
        <w:spacing w:before="190" w:after="0" w:line="271" w:lineRule="auto"/>
        <w:ind w:left="180" w:right="403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Система языка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Cинтаксис. Культура речи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. Пунктуация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Иметь представление о синтаксисе как разделе лингвистики.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Распознавать словосочетание и предложение как единицы синтаксиса.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Различать функции знаков препинания.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Словосочетание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Распознавать словосочетания по морфологическим свойствам главно</w:t>
      </w:r>
      <w:r>
        <w:rPr>
          <w:rFonts w:ascii="Times New Roman" w:eastAsia="Times New Roman" w:hAnsi="Times New Roman"/>
          <w:color w:val="000000"/>
          <w:sz w:val="24"/>
        </w:rPr>
        <w:t>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23D80" w:rsidRDefault="00831286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Применять нормы построения словосочетаний.</w:t>
      </w:r>
    </w:p>
    <w:p w:rsidR="00F23D80" w:rsidRDefault="00831286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Предложение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23D80" w:rsidRDefault="00831286">
      <w:pPr>
        <w:autoSpaceDE w:val="0"/>
        <w:autoSpaceDN w:val="0"/>
        <w:spacing w:before="70" w:after="0"/>
        <w:ind w:right="432" w:firstLine="180"/>
      </w:pPr>
      <w:r>
        <w:rPr>
          <w:rFonts w:ascii="Times New Roman" w:eastAsia="Times New Roman" w:hAnsi="Times New Roman"/>
          <w:color w:val="000000"/>
          <w:sz w:val="24"/>
        </w:rPr>
        <w:t>Распознавать предложения по цели высказывания, эмоциональной окраске, характеризовать их интонационные и смыслов</w:t>
      </w:r>
      <w:r>
        <w:rPr>
          <w:rFonts w:ascii="Times New Roman" w:eastAsia="Times New Roman" w:hAnsi="Times New Roman"/>
          <w:color w:val="000000"/>
          <w:sz w:val="24"/>
        </w:rPr>
        <w:t xml:space="preserve">ые особенности, языковые формы выражения побуждения в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23D80" w:rsidRDefault="00831286">
      <w:pPr>
        <w:autoSpaceDE w:val="0"/>
        <w:autoSpaceDN w:val="0"/>
        <w:spacing w:before="72" w:after="0" w:line="28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Распознавать предложения по количеству грамматических основ; разл</w:t>
      </w:r>
      <w:r>
        <w:rPr>
          <w:rFonts w:ascii="Times New Roman" w:eastAsia="Times New Roman" w:hAnsi="Times New Roman"/>
          <w:color w:val="000000"/>
          <w:sz w:val="24"/>
        </w:rPr>
        <w:t>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</w:t>
      </w:r>
      <w:r>
        <w:rPr>
          <w:rFonts w:ascii="Times New Roman" w:eastAsia="Times New Roman" w:hAnsi="Times New Roman"/>
          <w:color w:val="000000"/>
          <w:sz w:val="24"/>
        </w:rPr>
        <w:t xml:space="preserve">щёнными словами, словами </w:t>
      </w:r>
      <w:r>
        <w:br/>
      </w:r>
      <w:r>
        <w:rPr>
          <w:rFonts w:ascii="Times New Roman" w:eastAsia="Times New Roman" w:hAnsi="Times New Roman"/>
          <w:b/>
          <w:i/>
          <w:color w:val="000000"/>
          <w:sz w:val="24"/>
        </w:rPr>
        <w:t>большинство</w:t>
      </w:r>
      <w:r>
        <w:rPr>
          <w:rFonts w:ascii="Times New Roman" w:eastAsia="Times New Roman" w:hAnsi="Times New Roman"/>
          <w:color w:val="000000"/>
          <w:sz w:val="24"/>
        </w:rPr>
        <w:t>—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меньшинство</w:t>
      </w:r>
      <w:r>
        <w:rPr>
          <w:rFonts w:ascii="Times New Roman" w:eastAsia="Times New Roman" w:hAnsi="Times New Roman"/>
          <w:color w:val="000000"/>
          <w:sz w:val="24"/>
        </w:rPr>
        <w:t>, количественными сочетаниями. Применять нормы постановки тире между подлежащим и сказуемым.</w:t>
      </w:r>
    </w:p>
    <w:p w:rsidR="00F23D80" w:rsidRDefault="00831286">
      <w:pPr>
        <w:autoSpaceDE w:val="0"/>
        <w:autoSpaceDN w:val="0"/>
        <w:spacing w:before="70" w:after="0" w:line="27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Распознавать предложения по наличию главных и второстепенных членов, предложения полные и </w:t>
      </w:r>
      <w:r>
        <w:rPr>
          <w:rFonts w:ascii="Times New Roman" w:eastAsia="Times New Roman" w:hAnsi="Times New Roman"/>
          <w:color w:val="000000"/>
          <w:sz w:val="24"/>
        </w:rPr>
        <w:t>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23D80" w:rsidRDefault="00831286">
      <w:pPr>
        <w:autoSpaceDE w:val="0"/>
        <w:autoSpaceDN w:val="0"/>
        <w:spacing w:before="70" w:after="0" w:line="271" w:lineRule="auto"/>
        <w:ind w:right="720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Различать виды второстепенных членов предложения (согласованные и несогласованные определения, приложение как </w:t>
      </w:r>
      <w:r>
        <w:rPr>
          <w:rFonts w:ascii="Times New Roman" w:eastAsia="Times New Roman" w:hAnsi="Times New Roman"/>
          <w:color w:val="000000"/>
          <w:sz w:val="24"/>
        </w:rPr>
        <w:t>особый вид определения; прямые и косвенные дополнения, виды обстоятельств).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</w:t>
      </w:r>
      <w:r>
        <w:rPr>
          <w:rFonts w:ascii="Times New Roman" w:eastAsia="Times New Roman" w:hAnsi="Times New Roman"/>
          <w:color w:val="000000"/>
          <w:sz w:val="24"/>
        </w:rPr>
        <w:t>ие,</w:t>
      </w:r>
    </w:p>
    <w:p w:rsidR="00F23D80" w:rsidRDefault="00F23D80">
      <w:pPr>
        <w:sectPr w:rsidR="00F23D80">
          <w:pgSz w:w="11900" w:h="16840"/>
          <w:pgMar w:top="298" w:right="674" w:bottom="308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78" w:line="220" w:lineRule="exact"/>
      </w:pPr>
    </w:p>
    <w:p w:rsidR="00F23D80" w:rsidRDefault="00831286">
      <w:pPr>
        <w:autoSpaceDE w:val="0"/>
        <w:autoSpaceDN w:val="0"/>
        <w:spacing w:after="0" w:line="281" w:lineRule="auto"/>
        <w:ind w:right="288"/>
      </w:pPr>
      <w:r>
        <w:rPr>
          <w:rFonts w:ascii="Times New Roman" w:eastAsia="Times New Roman" w:hAnsi="Times New Roman"/>
          <w:color w:val="000000"/>
          <w:sz w:val="24"/>
        </w:rPr>
        <w:t>определённо-личное предложение, неопределённо-личное предложение, обощённо-личное предложение, безличное предложение); характеризовать грамматические различия одно</w:t>
      </w:r>
      <w:r>
        <w:rPr>
          <w:rFonts w:ascii="Times New Roman" w:eastAsia="Times New Roman" w:hAnsi="Times New Roman"/>
          <w:color w:val="000000"/>
          <w:sz w:val="24"/>
        </w:rPr>
        <w:t>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</w:t>
      </w:r>
      <w:r>
        <w:rPr>
          <w:rFonts w:ascii="Times New Roman" w:eastAsia="Times New Roman" w:hAnsi="Times New Roman"/>
          <w:color w:val="000000"/>
          <w:sz w:val="24"/>
        </w:rPr>
        <w:t xml:space="preserve">уационные особенности предложений со словами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да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нет</w:t>
      </w:r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F23D80" w:rsidRDefault="00831286">
      <w:pPr>
        <w:autoSpaceDE w:val="0"/>
        <w:autoSpaceDN w:val="0"/>
        <w:spacing w:before="70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</w:t>
      </w:r>
      <w:r>
        <w:rPr>
          <w:rFonts w:ascii="Times New Roman" w:eastAsia="Times New Roman" w:hAnsi="Times New Roman"/>
          <w:color w:val="000000"/>
          <w:sz w:val="24"/>
        </w:rPr>
        <w:t>понимать особенности употреб​ления в речи сочетаний однородных членов разных типов.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2" w:after="0" w:line="262" w:lineRule="auto"/>
        <w:ind w:right="72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не только… но и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как… так и</w:t>
      </w:r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F23D80" w:rsidRDefault="00831286">
      <w:pPr>
        <w:autoSpaceDE w:val="0"/>
        <w:autoSpaceDN w:val="0"/>
        <w:spacing w:before="70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Применять нормы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и... и, или... или, либo... либo, ни... ни, тo... тo</w:t>
      </w:r>
      <w:r>
        <w:rPr>
          <w:rFonts w:ascii="Times New Roman" w:eastAsia="Times New Roman" w:hAnsi="Times New Roman"/>
          <w:color w:val="000000"/>
          <w:sz w:val="24"/>
        </w:rPr>
        <w:t>); нормы постановки знаков препинания в предложениях с обобщающим сло</w:t>
      </w:r>
      <w:r>
        <w:rPr>
          <w:rFonts w:ascii="Times New Roman" w:eastAsia="Times New Roman" w:hAnsi="Times New Roman"/>
          <w:color w:val="000000"/>
          <w:sz w:val="24"/>
        </w:rPr>
        <w:t>вом при однородных членах.</w:t>
      </w:r>
    </w:p>
    <w:p w:rsidR="00F23D80" w:rsidRDefault="00831286">
      <w:pPr>
        <w:autoSpaceDE w:val="0"/>
        <w:autoSpaceDN w:val="0"/>
        <w:spacing w:before="70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</w:t>
      </w:r>
      <w:r>
        <w:rPr>
          <w:rFonts w:ascii="Times New Roman" w:eastAsia="Times New Roman" w:hAnsi="Times New Roman"/>
          <w:color w:val="000000"/>
          <w:sz w:val="24"/>
        </w:rPr>
        <w:t>ые обособленными членами, обращением, вводными словами и предложениями, вставными конструкциями, междометиями.</w:t>
      </w:r>
    </w:p>
    <w:p w:rsidR="00F23D80" w:rsidRDefault="00831286">
      <w:pPr>
        <w:autoSpaceDE w:val="0"/>
        <w:autoSpaceDN w:val="0"/>
        <w:spacing w:before="70" w:after="0" w:line="283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</w:t>
      </w:r>
      <w:r>
        <w:rPr>
          <w:rFonts w:ascii="Times New Roman" w:eastAsia="Times New Roman" w:hAnsi="Times New Roman"/>
          <w:color w:val="000000"/>
          <w:sz w:val="24"/>
        </w:rPr>
        <w:t xml:space="preserve"> дополнений, обстоятельств, уточняющих членов, пояснительных и присоединительных конструкций. 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</w:t>
      </w:r>
      <w:r>
        <w:rPr>
          <w:rFonts w:ascii="Times New Roman" w:eastAsia="Times New Roman" w:hAnsi="Times New Roman"/>
          <w:color w:val="000000"/>
          <w:sz w:val="24"/>
        </w:rPr>
        <w:t>приложений), дополнений, обстоятельств, уточняющих членов, пояснительных и присоединительных конструкций; нормы постановки знаков препинания в предложениях с ввод​ными и вставными конструкциями, обращениями и междометиями.</w:t>
      </w:r>
    </w:p>
    <w:p w:rsidR="00F23D80" w:rsidRDefault="00831286">
      <w:pPr>
        <w:autoSpaceDE w:val="0"/>
        <w:autoSpaceDN w:val="0"/>
        <w:spacing w:before="70" w:after="0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Различать группы вводных слов по </w:t>
      </w:r>
      <w:r>
        <w:rPr>
          <w:rFonts w:ascii="Times New Roman" w:eastAsia="Times New Roman" w:hAnsi="Times New Roman"/>
          <w:color w:val="000000"/>
          <w:sz w:val="24"/>
        </w:rPr>
        <w:t>значению, различать ввод​ные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</w:t>
      </w:r>
      <w:r>
        <w:rPr>
          <w:rFonts w:ascii="Times New Roman" w:eastAsia="Times New Roman" w:hAnsi="Times New Roman"/>
          <w:color w:val="000000"/>
          <w:sz w:val="24"/>
        </w:rPr>
        <w:t>ленов предложения и вводных слов, словосочетаний и предложений.</w:t>
      </w:r>
    </w:p>
    <w:p w:rsidR="00F23D80" w:rsidRDefault="00831286">
      <w:pPr>
        <w:tabs>
          <w:tab w:val="left" w:pos="180"/>
        </w:tabs>
        <w:autoSpaceDE w:val="0"/>
        <w:autoSpaceDN w:val="0"/>
        <w:spacing w:before="72" w:after="0" w:line="271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Распознавать сложные </w:t>
      </w:r>
      <w:r>
        <w:rPr>
          <w:rFonts w:ascii="Times New Roman" w:eastAsia="Times New Roman" w:hAnsi="Times New Roman"/>
          <w:color w:val="000000"/>
          <w:sz w:val="24"/>
        </w:rPr>
        <w:t>предложения, конструкции с чужой речью (в рамках изученного).</w:t>
      </w:r>
    </w:p>
    <w:p w:rsidR="00F23D80" w:rsidRDefault="00831286">
      <w:pPr>
        <w:autoSpaceDE w:val="0"/>
        <w:autoSpaceDN w:val="0"/>
        <w:spacing w:before="70" w:after="0" w:line="271" w:lineRule="auto"/>
        <w:ind w:right="432" w:firstLine="180"/>
      </w:pPr>
      <w:r>
        <w:rPr>
          <w:rFonts w:ascii="Times New Roman" w:eastAsia="Times New Roman" w:hAnsi="Times New Roman"/>
          <w:color w:val="000000"/>
          <w:sz w:val="24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</w:t>
      </w:r>
      <w:r>
        <w:rPr>
          <w:rFonts w:ascii="Times New Roman" w:eastAsia="Times New Roman" w:hAnsi="Times New Roman"/>
          <w:color w:val="000000"/>
          <w:sz w:val="24"/>
        </w:rPr>
        <w:t xml:space="preserve"> в речевой практике.</w:t>
      </w:r>
    </w:p>
    <w:p w:rsidR="00F23D80" w:rsidRDefault="00F23D80">
      <w:pPr>
        <w:sectPr w:rsidR="00F23D80">
          <w:pgSz w:w="11900" w:h="16840"/>
          <w:pgMar w:top="298" w:right="654" w:bottom="1440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64" w:line="220" w:lineRule="exact"/>
      </w:pPr>
    </w:p>
    <w:p w:rsidR="00F23D80" w:rsidRDefault="00831286">
      <w:pPr>
        <w:autoSpaceDE w:val="0"/>
        <w:autoSpaceDN w:val="0"/>
        <w:spacing w:after="594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3830"/>
        <w:gridCol w:w="528"/>
        <w:gridCol w:w="1502"/>
        <w:gridCol w:w="1536"/>
        <w:gridCol w:w="1070"/>
        <w:gridCol w:w="1392"/>
        <w:gridCol w:w="1682"/>
        <w:gridCol w:w="3530"/>
      </w:tblGrid>
      <w:tr w:rsidR="00F23D80">
        <w:trPr>
          <w:trHeight w:hRule="exact" w:val="348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3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1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формы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45" w:lineRule="auto"/>
              <w:ind w:left="70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F23D80">
        <w:trPr>
          <w:trHeight w:hRule="exact" w:val="542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D80" w:rsidRDefault="00F23D8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D80" w:rsidRDefault="00F23D80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D80" w:rsidRDefault="00F23D8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D80" w:rsidRDefault="00F23D8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D80" w:rsidRDefault="00F23D8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 ПОВТОРЕНИЕ</w:t>
            </w:r>
          </w:p>
        </w:tc>
      </w:tr>
      <w:tr w:rsidR="00F23D8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пройденного материала.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11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2. ОБЩИЕ  СВЕДЕНИЯ  О  ЯЗЫКЕ 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Русский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язык в кругу других славянских языков.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3. ЯЗЫК И  РЕЧЬ </w:t>
            </w:r>
          </w:p>
        </w:tc>
      </w:tr>
      <w:tr w:rsidR="00F23D8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Виды речи. Монолог и диалог. Их разновидности.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ТЕКСТ</w:t>
            </w:r>
          </w:p>
        </w:tc>
      </w:tr>
      <w:tr w:rsidR="00F23D80">
        <w:trPr>
          <w:trHeight w:hRule="exact" w:val="350"/>
        </w:trPr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8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Текст и его признаки.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Функционально-смысловые типы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Смысловой анализ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Информационная переработка текста.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ФУНКЦИОНАЛЬНЫЕ  РАЗНОВИДНОСТИ  ЯЗЫКА</w:t>
            </w:r>
          </w:p>
        </w:tc>
      </w:tr>
      <w:tr w:rsidR="00F23D80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Официально-деловой стиль.</w:t>
            </w:r>
          </w:p>
          <w:p w:rsidR="00F23D80" w:rsidRDefault="00831286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Жанры официально-делового стиля.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Научный стиль. Жанры научного стиля.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6. СИСТЕМА ЯЗЫКА: СИНТАКСИС. КУЛЬТУРА РЕЧИ. ПУНКТУАЦИЯ</w:t>
            </w:r>
          </w:p>
        </w:tc>
      </w:tr>
      <w:tr w:rsidR="00F23D80">
        <w:trPr>
          <w:trHeight w:hRule="exact" w:val="350"/>
        </w:trPr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8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Синтаксис как раздел лингвистики.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Пунктуация. Функции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знаков препинания.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10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7. СИСТЕМА ЯЗЫКА: СЛОВОСОЧЕТАНИЕ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2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Словосочетание и его признаки.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</w:tbl>
    <w:p w:rsidR="00F23D80" w:rsidRDefault="00F23D80">
      <w:pPr>
        <w:autoSpaceDE w:val="0"/>
        <w:autoSpaceDN w:val="0"/>
        <w:spacing w:after="0" w:line="14" w:lineRule="exact"/>
      </w:pPr>
    </w:p>
    <w:p w:rsidR="00F23D80" w:rsidRDefault="00F23D80">
      <w:pPr>
        <w:sectPr w:rsidR="00F23D80">
          <w:pgSz w:w="16840" w:h="11900"/>
          <w:pgMar w:top="282" w:right="640" w:bottom="3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3830"/>
        <w:gridCol w:w="528"/>
        <w:gridCol w:w="1502"/>
        <w:gridCol w:w="1536"/>
        <w:gridCol w:w="1070"/>
        <w:gridCol w:w="1392"/>
        <w:gridCol w:w="1682"/>
        <w:gridCol w:w="3530"/>
      </w:tblGrid>
      <w:tr w:rsidR="00F23D80">
        <w:trPr>
          <w:trHeight w:hRule="exact" w:val="58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Виды словосочетаний по морфологическим свойствам главного слова.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Типы подчинительной связи в словосочетании.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8. СИСТЕМА ЯЗЫКА: ПРЕДЛОЖЕНИЕ</w:t>
            </w:r>
          </w:p>
        </w:tc>
      </w:tr>
      <w:tr w:rsidR="00F23D80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45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 и его  основные признаки. Виды предложений.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Двусоставное предложение.</w:t>
            </w:r>
          </w:p>
          <w:p w:rsidR="00F23D80" w:rsidRDefault="00831286">
            <w:pPr>
              <w:autoSpaceDE w:val="0"/>
              <w:autoSpaceDN w:val="0"/>
              <w:spacing w:before="1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Главные члены предложения (грамматическая основа).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Второстепенные члены предложения.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Односоставные предложения. </w:t>
            </w:r>
          </w:p>
          <w:p w:rsidR="00F23D80" w:rsidRDefault="00831286">
            <w:pPr>
              <w:autoSpaceDE w:val="0"/>
              <w:autoSpaceDN w:val="0"/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Виды односоставных предложений.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54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45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Простое осложнённое предложение. Предложения с однородными членами.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Предложения с обособленными членами.</w:t>
            </w:r>
          </w:p>
          <w:p w:rsidR="00F23D80" w:rsidRDefault="00831286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Виды обособленных членов  предложения.</w:t>
            </w:r>
          </w:p>
          <w:p w:rsidR="00F23D80" w:rsidRDefault="00831286">
            <w:pPr>
              <w:autoSpaceDE w:val="0"/>
              <w:autoSpaceDN w:val="0"/>
              <w:spacing w:before="20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Уточняющие члены предложения, пояснительные и присоединительные конструкции.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92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8.7.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Предложения с обращениями, вводными и вставными конструкциями. </w:t>
            </w:r>
          </w:p>
          <w:p w:rsidR="00F23D80" w:rsidRDefault="00831286">
            <w:pPr>
              <w:autoSpaceDE w:val="0"/>
              <w:autoSpaceDN w:val="0"/>
              <w:spacing w:before="20" w:after="0" w:line="245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Обращение. Вводные конструкции. Вставные конструкции.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63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9. ПОВТОРЕНИЕ</w:t>
            </w:r>
          </w:p>
        </w:tc>
      </w:tr>
      <w:tr w:rsidR="00F23D8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пройденного материала.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10.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СОЧИНЕНИЯ, ИЗЛОЖЕНИЯ, КОНТРОЛЬНЫЕ И ПРОВЕРОЧНЫЕ РАБОТЫ</w:t>
            </w:r>
          </w:p>
        </w:tc>
      </w:tr>
      <w:tr w:rsidR="00F23D8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Сочинения (в течение года)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10.2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Изложения (в течение года)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4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10.3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Контрольные и проверочные работы (в течение года)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50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07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28"/>
        </w:trPr>
        <w:tc>
          <w:tcPr>
            <w:tcW w:w="4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ОБЩЕЕ КОЛИЧЕСТВО ЧАСОВ ПО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6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</w:tbl>
    <w:p w:rsidR="00F23D80" w:rsidRDefault="00F23D80">
      <w:pPr>
        <w:autoSpaceDE w:val="0"/>
        <w:autoSpaceDN w:val="0"/>
        <w:spacing w:after="0" w:line="14" w:lineRule="exact"/>
      </w:pPr>
    </w:p>
    <w:p w:rsidR="00F23D80" w:rsidRDefault="00F23D80">
      <w:pPr>
        <w:sectPr w:rsidR="00F23D80">
          <w:pgSz w:w="16840" w:h="11900"/>
          <w:pgMar w:top="284" w:right="640" w:bottom="9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F23D80" w:rsidRDefault="00F23D80">
      <w:pPr>
        <w:sectPr w:rsidR="00F23D80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78" w:line="220" w:lineRule="exact"/>
      </w:pPr>
    </w:p>
    <w:p w:rsidR="00F23D80" w:rsidRDefault="0083128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F23D80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F23D80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D80" w:rsidRDefault="00F23D80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D80" w:rsidRDefault="00F23D80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D80" w:rsidRDefault="00F23D80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D80" w:rsidRDefault="00F23D80"/>
        </w:tc>
      </w:tr>
      <w:tr w:rsidR="00F23D8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494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 кр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09.09.2022 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F23D8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Русский язык в кругу других славянских языков.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Монолог-описание, монолог-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рассуждение, монолог-повество-вание; выступление с научным сообщением.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Монолог-описание, монолог-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рассуждение, монолог-повество-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вание; выступление с научным сообщением.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 и его основные признаки.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Особенности функционально-смысловых типов речи (пове-ствование, описание,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рассуждение).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Особенности функционально-смысловых типов речи (пове-ствование, описание,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рассуждение).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Информационная переработка текста: извлечение информа-ции из различных источников;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 лингвистиче-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ских словарей; тезисы,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конспект.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71" w:lineRule="auto"/>
              <w:ind w:left="72" w:right="288" w:firstLine="6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РР. Изложение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грамматическим заданием по тексту А. Аверченко. (упр. 26)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</w:tbl>
    <w:p w:rsidR="00F23D80" w:rsidRDefault="00F23D80">
      <w:pPr>
        <w:autoSpaceDE w:val="0"/>
        <w:autoSpaceDN w:val="0"/>
        <w:spacing w:after="0" w:line="14" w:lineRule="exact"/>
      </w:pPr>
    </w:p>
    <w:p w:rsidR="00F23D80" w:rsidRDefault="00F23D80">
      <w:pPr>
        <w:sectPr w:rsidR="00F23D80">
          <w:pgSz w:w="11900" w:h="16840"/>
          <w:pgMar w:top="298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F23D8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Официально-деловой стиль.</w:t>
            </w:r>
          </w:p>
          <w:p w:rsidR="00F23D80" w:rsidRDefault="00831286">
            <w:pPr>
              <w:autoSpaceDE w:val="0"/>
              <w:autoSpaceDN w:val="0"/>
              <w:spacing w:before="7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Сфера употребления,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функции,языковые особенности.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Жанры официально-делового стиля (заявление, объясни-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тельная записка, автобиография, характеристика).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7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Научный стиль. Сфера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употребления, функции, языковыеособенности.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Жанры научного стиля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(реферат, доклад на научную тему).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Сочетание различных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функциональных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разновидностей языка в тексте, средства связи предложений в тексте.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Синтаксис как раздел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лингвистики.Словосочетание и предложение как единицы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синтаксиса.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Пунктуация. Функции знаков препинания.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3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Основные признаки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словосочетания.Виды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словосочетаний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морфологическим свойствам глав-ного слова: глагольные, именные, наречные.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Типы подчинительной связи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слов в словосочетании: согласо-вание, управление, примыкание.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Синтаксический анализ словосочетаний.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Грамматическая синонимия словосочетаний.Нормы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построения словосочетаний.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</w:tbl>
    <w:p w:rsidR="00F23D80" w:rsidRDefault="00F23D80">
      <w:pPr>
        <w:autoSpaceDE w:val="0"/>
        <w:autoSpaceDN w:val="0"/>
        <w:spacing w:after="0" w:line="14" w:lineRule="exact"/>
      </w:pPr>
    </w:p>
    <w:p w:rsidR="00F23D80" w:rsidRDefault="00F23D80">
      <w:pPr>
        <w:sectPr w:rsidR="00F23D80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F23D80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Предложение. Основные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признаки предложения: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смысловаяи интонационная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законченность, грамматическая оформлен-ность.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6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Виды предложений по цели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высказывания (повествователь-ные, вопросительные,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побудительные) и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эмоциональнойокраске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(восклицательные,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невосклицательные). Их интона-ционные и смысловые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особенности.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Средства оформления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в устной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письменнойречи (интонация, логическое ударение, знаки препинания).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6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Виды предложений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количеству грамматических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основ(простые, сложные).Виды простых предложений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наличию главных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членов(двусоставные,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односоставные).Виды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предложений по наличию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второстепенных членов (рас-пространённые,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нераспространённые).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полные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неполные.Употребление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неполных предложений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диалогической речи,соблюдение в устной речи интонации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неполного предложения.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Грамматические,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интонационные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пунктуационные особен-ности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предложений со словами да,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нет.Нормы построения простого предложения,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использованияинверсии.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</w:tbl>
    <w:p w:rsidR="00F23D80" w:rsidRDefault="00F23D80">
      <w:pPr>
        <w:autoSpaceDE w:val="0"/>
        <w:autoSpaceDN w:val="0"/>
        <w:spacing w:after="0" w:line="14" w:lineRule="exact"/>
      </w:pPr>
    </w:p>
    <w:p w:rsidR="00F23D80" w:rsidRDefault="00F23D80">
      <w:pPr>
        <w:sectPr w:rsidR="00F23D80">
          <w:pgSz w:w="11900" w:h="16840"/>
          <w:pgMar w:top="284" w:right="650" w:bottom="43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F23D8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Подлежащее и сказуемое как главные члены предложения.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Способы выражения подлежащего.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Виды сказуемого (простое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глагольное, составное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глагольное,составное именное) и способы его выражения.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Тире между подлежащим и сказуемым.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согласования сказуемого с подлежащим,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выраженнымсловосочетанием, сложносокращёнными словами, словами боль-шинство —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меньшинство, количественными сочетаниями.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Контрольный диктант № по теме «Главные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предложения» 1 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 ошибок, допущенных в контрольном диктанте. 1 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РР. Сочинение на тему «Чудный собор» (упр. 102)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.Второстепенные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Второстепенные члены предложения, их виды.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71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Определение как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второстепенный член 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РР. Сжатое изложение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отрывку из романа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А.Н.Толстого «Петр Первый»(упр.139)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71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Дополнение как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второстепенный член предложения.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Диктант;</w:t>
            </w:r>
          </w:p>
        </w:tc>
      </w:tr>
    </w:tbl>
    <w:p w:rsidR="00F23D80" w:rsidRDefault="00F23D80">
      <w:pPr>
        <w:autoSpaceDE w:val="0"/>
        <w:autoSpaceDN w:val="0"/>
        <w:spacing w:after="0" w:line="14" w:lineRule="exact"/>
      </w:pPr>
    </w:p>
    <w:p w:rsidR="00F23D80" w:rsidRDefault="00F23D80">
      <w:pPr>
        <w:sectPr w:rsidR="00F23D80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F23D8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Дополнения прямые и косвенные.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Обстоятельство как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второстепенный член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Виды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обстоятельств (места, времени, причины, цели, образа действия, меры и степени, условия,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уступки).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Контрольный диктант № по теме «Второс-тепенные члены предложения».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 ошибок, допущенных в контрольном диктанте.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Односоставные предложения, их грамматические признаки.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Грамматические различия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односоставных предложений и двусоставных неполных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Виды односоставных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предложений: назывные,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определённо-личные,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неопределённо-личные,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обобщённо-личные, безлич​ные предложения.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3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Виды односоставных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предложений: назывные,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определённо-личные,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неопределённо-личные,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обобщённо-личные, безлич​ные предложения.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Виды односоставных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предложений: назывные,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определённо-личные,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неопределённо-личные,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обобщённо-личные, безлич​ные предложения.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Синтаксическая синонимия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односоставных и двусоставных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</w:tbl>
    <w:p w:rsidR="00F23D80" w:rsidRDefault="00F23D80">
      <w:pPr>
        <w:autoSpaceDE w:val="0"/>
        <w:autoSpaceDN w:val="0"/>
        <w:spacing w:after="0" w:line="14" w:lineRule="exact"/>
      </w:pPr>
    </w:p>
    <w:p w:rsidR="00F23D80" w:rsidRDefault="00F23D80">
      <w:pPr>
        <w:sectPr w:rsidR="00F23D80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F23D8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Употребление односоставных предложений в речи.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Простое осложнённое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предложение Предложения с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однородными членами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Однородные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предложения, их признаки, средства связи.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3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Простое осложнённое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предложение Предложения с однородными членами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Однородные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предложения, их признаки, средства связи.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Простое осложнённое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предложение Предложения с однородными членами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Однородные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предложения, их признаки, средства связи.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Союзная и бессоюзная связь однородных членов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Союзная и бессоюзная связь однородных членов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Однородные и неоднородные определения.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Однородные и неоднородные определения.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с обобщающими словами при однородных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членах.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построения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предложений с однородными членами, связанными двойными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союзами не только… но и,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как… так 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</w:tbl>
    <w:p w:rsidR="00F23D80" w:rsidRDefault="00F23D80">
      <w:pPr>
        <w:autoSpaceDE w:val="0"/>
        <w:autoSpaceDN w:val="0"/>
        <w:spacing w:after="0" w:line="14" w:lineRule="exact"/>
      </w:pPr>
    </w:p>
    <w:p w:rsidR="00F23D80" w:rsidRDefault="00F23D80">
      <w:pPr>
        <w:sectPr w:rsidR="00F23D80">
          <w:pgSz w:w="11900" w:h="16840"/>
          <w:pgMar w:top="284" w:right="650" w:bottom="9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F23D80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построения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предложений с однородными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членами, связанными двойными союзами не только… но и,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как… так 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3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постановки знаков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препинания в предложениях с однородными членами,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связанными попарно,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помощью по​вторяющихся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союзов (и... и, или... или, либo... либo, ни... ни,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тo... тo).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3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постановки знаков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препинания в предложениях с однородными членами,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связанными попарно,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помощью по​вторяющихся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союзов (и... и, или... или, либo... либo, ни... ни, тo... тo).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постановки знаков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препинания в предложениях с обобщающими словами при однородных члена.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постановки знаков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препинания в предложениях с обобщающими словами при однородных члена.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РР Изложение, основанное на сравнительной характеристике (упр.242).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/>
              <w:ind w:left="72" w:right="576" w:firstLine="6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Нормы постановки знаков препинания в простом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сложном предложениях с союзом и 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Нормы постановки знаков препинания в простом и сложном предложениях с союзом и 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Контрольный диктант № по теме «Однородные члены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</w:tbl>
    <w:p w:rsidR="00F23D80" w:rsidRDefault="00F23D80">
      <w:pPr>
        <w:autoSpaceDE w:val="0"/>
        <w:autoSpaceDN w:val="0"/>
        <w:spacing w:after="0" w:line="14" w:lineRule="exact"/>
      </w:pPr>
    </w:p>
    <w:p w:rsidR="00F23D80" w:rsidRDefault="00F23D80">
      <w:pPr>
        <w:sectPr w:rsidR="00F23D80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F23D8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 ошибок, допущенных в контрольном диктанте.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3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Обособление Виды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обособленных членов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(обо​собленные определения, обособленные приложения, обособлен​ные обстоятельства, обособленные дополнения)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83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Обособление Виды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обособленных членов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(обо​собленные определения, обособленные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приложения, обособлен​ные обстоятельства, обособленные дополнения)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3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Обособление Виды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обособленных членов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(обо​собленные определения, обособленные приложения, обособлен​ные обстоятельства, обособленные дополнения)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Уточняющие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предложения, пояснительные и при​соединительные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41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88" w:lineRule="auto"/>
              <w:ind w:left="72" w:right="144" w:firstLine="6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Нормы постановки знаков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препинания в предложениях со сравнительным оборотом;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обособления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согласованных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несогласованных определений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(в том числе приложений),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до¬полнений, обстоятельств, уточняющих членов,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пояснительных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присоединительных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</w:tbl>
    <w:p w:rsidR="00F23D80" w:rsidRDefault="00F23D80">
      <w:pPr>
        <w:autoSpaceDE w:val="0"/>
        <w:autoSpaceDN w:val="0"/>
        <w:spacing w:after="0" w:line="14" w:lineRule="exact"/>
      </w:pPr>
    </w:p>
    <w:p w:rsidR="00F23D80" w:rsidRDefault="00F23D80">
      <w:pPr>
        <w:sectPr w:rsidR="00F23D80">
          <w:pgSz w:w="11900" w:h="16840"/>
          <w:pgMar w:top="284" w:right="650" w:bottom="8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F23D80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постановки знаков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препинания в предложениях со сравнительным оборотом;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обособления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согласованных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несогласованных определений (в том числе приложений),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до¬полнений, обстоятельств, уточняющих членов,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пояснительных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присоединительных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постановки знаков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препинания в предложениях со сравнительным оборотом;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обособления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согласованных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несогласованных определений (в том числе приложений),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до¬полнений, обстоятельств, уточняющих членов,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пояснительных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присоединительных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с обращениями, вводными и вставны​ми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71" w:lineRule="auto"/>
              <w:ind w:left="72" w:right="110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Обращение Основные функции обращения Распространён​ное и нераспространённое обращение.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71" w:lineRule="auto"/>
              <w:ind w:left="72" w:right="110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Обращение Основные функции обращения Распространён​ное и нераспространённое обращение.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Вводные конструкции.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3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оформления мыслей)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</w:tbl>
    <w:p w:rsidR="00F23D80" w:rsidRDefault="00F23D80">
      <w:pPr>
        <w:autoSpaceDE w:val="0"/>
        <w:autoSpaceDN w:val="0"/>
        <w:spacing w:after="0" w:line="14" w:lineRule="exact"/>
      </w:pPr>
    </w:p>
    <w:p w:rsidR="00F23D80" w:rsidRDefault="00F23D80">
      <w:pPr>
        <w:sectPr w:rsidR="00F23D80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F23D80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3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Группы вводных конструкций по значению (вводные слова со значением различной степени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уверенности, различных чувств, источника сообщения, порядка мыслей и их связи, способа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оформления мыслей)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Вставные конструкции.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7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Омонимия членов предложения и вводных слов, словосоче​таний и предложений.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3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построения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вводными словами и пред​ложениями, вставными конструкциями, обращениями (распро​</w:t>
            </w:r>
            <w:r>
              <w:rPr>
                <w:rFonts w:ascii="DejaVu Serif" w:eastAsia="DejaVu Serif" w:hAnsi="DejaVu Serif"/>
                <w:color w:val="000000"/>
                <w:sz w:val="24"/>
              </w:rPr>
              <w:t>‐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странёнными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нераспространёнными),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междометиями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83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Нормы построения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предложений с вводными словами и пред​ложениями, вставными конструкциями,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обращениями (распро​</w:t>
            </w:r>
            <w:r>
              <w:rPr>
                <w:rFonts w:ascii="DejaVu Serif" w:eastAsia="DejaVu Serif" w:hAnsi="DejaVu Serif"/>
                <w:color w:val="000000"/>
                <w:sz w:val="24"/>
              </w:rPr>
              <w:t>‐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странёнными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нераспространёнными),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междометиями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. Контрольный диктант №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 ошибок, допущенных в контрольном диктанте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р-в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р-в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р-в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р-в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р-в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F23D80"/>
        </w:tc>
      </w:tr>
      <w:tr w:rsidR="00F23D80">
        <w:trPr>
          <w:trHeight w:hRule="exact" w:val="80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23D80" w:rsidRDefault="0083128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F23D80" w:rsidRDefault="00F23D80">
      <w:pPr>
        <w:autoSpaceDE w:val="0"/>
        <w:autoSpaceDN w:val="0"/>
        <w:spacing w:after="0" w:line="14" w:lineRule="exact"/>
      </w:pPr>
    </w:p>
    <w:p w:rsidR="00F23D80" w:rsidRDefault="00F23D80">
      <w:pPr>
        <w:sectPr w:rsidR="00F23D80">
          <w:pgSz w:w="11900" w:h="16840"/>
          <w:pgMar w:top="284" w:right="650" w:bottom="4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78" w:line="220" w:lineRule="exact"/>
      </w:pPr>
    </w:p>
    <w:p w:rsidR="00F23D80" w:rsidRDefault="0083128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F23D80" w:rsidRDefault="0083128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F23D80" w:rsidRDefault="00831286">
      <w:pPr>
        <w:autoSpaceDE w:val="0"/>
        <w:autoSpaceDN w:val="0"/>
        <w:spacing w:before="166" w:after="0" w:line="288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Воителева Т.М., Марченко О.Н., Смирнова Л.Г., Шамшин И.В. Русский родной язык, 8 класс/ ООО«Русское слово-учебник»;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Дейкина А.Д., Малявина Т.П., Левушкин</w:t>
      </w:r>
      <w:r>
        <w:rPr>
          <w:rFonts w:ascii="Times New Roman" w:eastAsia="Times New Roman" w:hAnsi="Times New Roman"/>
          <w:color w:val="000000"/>
          <w:sz w:val="24"/>
        </w:rPr>
        <w:t xml:space="preserve">а О.Н., Ряузова О.Ю., Хамраева Е.А. Русский язык (в 2 частях), 8 класс/ Акционерное общество «Издательство «Просвещение»;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Чердаков Д.Н., Дунев А.И., Вербицкая Л.А. и другие; под редакцией Вербицкой Л.А. Русский язык, 8 класс/ Акционерное общество «Издател</w:t>
      </w:r>
      <w:r>
        <w:rPr>
          <w:rFonts w:ascii="Times New Roman" w:eastAsia="Times New Roman" w:hAnsi="Times New Roman"/>
          <w:color w:val="000000"/>
          <w:sz w:val="24"/>
        </w:rPr>
        <w:t xml:space="preserve">ьство «Просвещение»;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Быстрова Е.А., Кибирева Л.В. и другие; под редакцией Быстровой Е.А. Русский язык (в 2 частях), 8 класс/ ООО «Русское слово-учебник»;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Бархударов С.Г., Крючков С.Е., Максимов Л.Ю. и другие. Русский язык, 8 класс/ Акционерное общество «</w:t>
      </w:r>
      <w:r>
        <w:rPr>
          <w:rFonts w:ascii="Times New Roman" w:eastAsia="Times New Roman" w:hAnsi="Times New Roman"/>
          <w:color w:val="000000"/>
          <w:sz w:val="24"/>
        </w:rPr>
        <w:t xml:space="preserve">Издательство «Просвещение»;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Разумовская М.М., Львова С.И., Капинос В.И. и другие. Русский язык, 8 класс/ ООО «ДРОФА»; АО«Издательство 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Рыбченкова Л.М., Александрова О.М., Загоровская О.В. и другие. Русский язык, 8 класс/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Акционерное обществ</w:t>
      </w:r>
      <w:r>
        <w:rPr>
          <w:rFonts w:ascii="Times New Roman" w:eastAsia="Times New Roman" w:hAnsi="Times New Roman"/>
          <w:color w:val="000000"/>
          <w:sz w:val="24"/>
        </w:rPr>
        <w:t xml:space="preserve">о «Издательство «Просвещение»;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Шмелёв А.Д., Флоренская Э.А., Савчук Л.О. и другие; под редакцией Шмелёва А.Д. Русский язык, 8 класс/ Общество с ограниченной ответственностью «Издательский центр ВЕНТАНА-ГРАФ»; Акционерное общество «Издательство Просвещение</w:t>
      </w:r>
      <w:r>
        <w:rPr>
          <w:rFonts w:ascii="Times New Roman" w:eastAsia="Times New Roman" w:hAnsi="Times New Roman"/>
          <w:color w:val="000000"/>
          <w:sz w:val="24"/>
        </w:rPr>
        <w:t xml:space="preserve">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Никитина Е.И. Русский язык: Русская речь, 8 класс/ ООО «ДРОФА»; АО «Издательство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Введите свой вариант:</w:t>
      </w:r>
    </w:p>
    <w:p w:rsidR="00F23D80" w:rsidRDefault="00831286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F23D80" w:rsidRDefault="00831286">
      <w:pPr>
        <w:autoSpaceDE w:val="0"/>
        <w:autoSpaceDN w:val="0"/>
        <w:spacing w:before="166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1. Богданова Г. А. Уроки русского языка в 6 классе, М.: Просвещение, 2010.</w:t>
      </w:r>
    </w:p>
    <w:p w:rsidR="00F23D80" w:rsidRDefault="00831286">
      <w:pPr>
        <w:autoSpaceDE w:val="0"/>
        <w:autoSpaceDN w:val="0"/>
        <w:spacing w:before="70" w:after="0" w:line="262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>2. Бакулина Г. А. Консп</w:t>
      </w:r>
      <w:r>
        <w:rPr>
          <w:rFonts w:ascii="Times New Roman" w:eastAsia="Times New Roman" w:hAnsi="Times New Roman"/>
          <w:color w:val="000000"/>
          <w:sz w:val="24"/>
        </w:rPr>
        <w:t>екты уроков для учителей русского языка: 6 класс/ Г. А. Бакулина. – Владос, 2004.</w:t>
      </w:r>
    </w:p>
    <w:p w:rsidR="00F23D80" w:rsidRDefault="00831286">
      <w:pPr>
        <w:autoSpaceDE w:val="0"/>
        <w:autoSpaceDN w:val="0"/>
        <w:spacing w:before="70" w:after="0" w:line="262" w:lineRule="auto"/>
      </w:pPr>
      <w:r>
        <w:rPr>
          <w:rFonts w:ascii="Times New Roman" w:eastAsia="Times New Roman" w:hAnsi="Times New Roman"/>
          <w:color w:val="000000"/>
          <w:sz w:val="24"/>
        </w:rPr>
        <w:t>3. Безымянная О. М. Диктанты с комплексным анализом текста/ О. М. Безымянная, А. Лукьянов. – М.: Айрис, 2003.</w:t>
      </w:r>
    </w:p>
    <w:p w:rsidR="00F23D80" w:rsidRDefault="00831286">
      <w:pPr>
        <w:autoSpaceDE w:val="0"/>
        <w:autoSpaceDN w:val="0"/>
        <w:spacing w:before="70" w:after="0" w:line="262" w:lineRule="auto"/>
        <w:ind w:right="720"/>
      </w:pPr>
      <w:r>
        <w:rPr>
          <w:rFonts w:ascii="Times New Roman" w:eastAsia="Times New Roman" w:hAnsi="Times New Roman"/>
          <w:color w:val="000000"/>
          <w:sz w:val="24"/>
        </w:rPr>
        <w:t>4. Костяева Т. А. Тесты, проверочные и контрольные работы по русскому языку: 6 класс/ Т. А. Костяева. – М.: Просвещение, 2006.</w:t>
      </w:r>
    </w:p>
    <w:p w:rsidR="00F23D80" w:rsidRDefault="00831286">
      <w:pPr>
        <w:autoSpaceDE w:val="0"/>
        <w:autoSpaceDN w:val="0"/>
        <w:spacing w:before="72" w:after="0" w:line="262" w:lineRule="auto"/>
        <w:ind w:right="288"/>
      </w:pPr>
      <w:r>
        <w:rPr>
          <w:rFonts w:ascii="Times New Roman" w:eastAsia="Times New Roman" w:hAnsi="Times New Roman"/>
          <w:color w:val="000000"/>
          <w:sz w:val="24"/>
        </w:rPr>
        <w:t>5.Ладыженская Т. А. Обучение русскому языку в 6 классе/ Т. А. Ладыженская, М. Г. Баранов, Л. А. Тростенцова, Л. Ю. Комиссарова. –</w:t>
      </w:r>
      <w:r>
        <w:rPr>
          <w:rFonts w:ascii="Times New Roman" w:eastAsia="Times New Roman" w:hAnsi="Times New Roman"/>
          <w:color w:val="000000"/>
          <w:sz w:val="24"/>
        </w:rPr>
        <w:t xml:space="preserve"> М.: Просвещение, 2006.</w:t>
      </w:r>
    </w:p>
    <w:p w:rsidR="00F23D80" w:rsidRDefault="00831286">
      <w:pPr>
        <w:autoSpaceDE w:val="0"/>
        <w:autoSpaceDN w:val="0"/>
        <w:spacing w:before="70" w:after="0" w:line="262" w:lineRule="auto"/>
        <w:ind w:right="720"/>
      </w:pPr>
      <w:r>
        <w:rPr>
          <w:rFonts w:ascii="Times New Roman" w:eastAsia="Times New Roman" w:hAnsi="Times New Roman"/>
          <w:color w:val="000000"/>
          <w:sz w:val="24"/>
        </w:rPr>
        <w:t>6. Ладыженская Т.А., Баранов М.Т., Тростенцова Л.А. и др. Русский язык. 6 класс: Учебник для общеобразовательных учреждений. – М.: Просвещение, 2012.</w:t>
      </w:r>
    </w:p>
    <w:p w:rsidR="00F23D80" w:rsidRDefault="00831286">
      <w:pPr>
        <w:autoSpaceDE w:val="0"/>
        <w:autoSpaceDN w:val="0"/>
        <w:spacing w:before="70" w:after="0" w:line="262" w:lineRule="auto"/>
        <w:ind w:right="1440"/>
      </w:pPr>
      <w:r>
        <w:rPr>
          <w:rFonts w:ascii="Times New Roman" w:eastAsia="Times New Roman" w:hAnsi="Times New Roman"/>
          <w:color w:val="000000"/>
          <w:sz w:val="24"/>
        </w:rPr>
        <w:t>7. Ларионова Л. Г. Сборник упражнений по орфографии: 6 класс/ Л. Г. Ларионова. – М</w:t>
      </w:r>
      <w:r>
        <w:rPr>
          <w:rFonts w:ascii="Times New Roman" w:eastAsia="Times New Roman" w:hAnsi="Times New Roman"/>
          <w:color w:val="000000"/>
          <w:sz w:val="24"/>
        </w:rPr>
        <w:t>.: Просвещение, 2006.</w:t>
      </w:r>
    </w:p>
    <w:p w:rsidR="00F23D80" w:rsidRDefault="00831286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8. Львова С. И. Практикум по русскому языку: 6 класс / С. И. Львова. – М.: Просвещение, 2006.</w:t>
      </w:r>
    </w:p>
    <w:p w:rsidR="00F23D80" w:rsidRDefault="00831286">
      <w:pPr>
        <w:autoSpaceDE w:val="0"/>
        <w:autoSpaceDN w:val="0"/>
        <w:spacing w:before="70" w:after="0" w:line="262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>9. Михайлова С. Ю. Дидактический материал по русскому языку для 5-7 классов средней школы/ С. Ю. Михайлова, О. Ю. Шарапова. – СПб: специальн</w:t>
      </w:r>
      <w:r>
        <w:rPr>
          <w:rFonts w:ascii="Times New Roman" w:eastAsia="Times New Roman" w:hAnsi="Times New Roman"/>
          <w:color w:val="000000"/>
          <w:sz w:val="24"/>
        </w:rPr>
        <w:t>ая литература, 1998.</w:t>
      </w:r>
    </w:p>
    <w:p w:rsidR="00F23D80" w:rsidRDefault="00831286">
      <w:pPr>
        <w:autoSpaceDE w:val="0"/>
        <w:autoSpaceDN w:val="0"/>
        <w:spacing w:before="70" w:after="0" w:line="262" w:lineRule="auto"/>
      </w:pPr>
      <w:r>
        <w:rPr>
          <w:rFonts w:ascii="Times New Roman" w:eastAsia="Times New Roman" w:hAnsi="Times New Roman"/>
          <w:color w:val="000000"/>
          <w:sz w:val="24"/>
        </w:rPr>
        <w:t>10. Трошин В. В. Слова и числа: Занимательные материалы по русскому языку на уроках, внеурочных и самостоятельных занятиях. – Волгоград: Учитель, 2006.</w:t>
      </w:r>
    </w:p>
    <w:p w:rsidR="00F23D80" w:rsidRDefault="00831286">
      <w:pPr>
        <w:autoSpaceDE w:val="0"/>
        <w:autoSpaceDN w:val="0"/>
        <w:spacing w:before="70" w:after="0" w:line="262" w:lineRule="auto"/>
      </w:pPr>
      <w:r>
        <w:rPr>
          <w:rFonts w:ascii="Times New Roman" w:eastAsia="Times New Roman" w:hAnsi="Times New Roman"/>
          <w:color w:val="000000"/>
          <w:sz w:val="24"/>
        </w:rPr>
        <w:t>11. Хазанова А. С. Русский язык: Практическое руководство/ А. С. Хазанова, Л. В Цва</w:t>
      </w:r>
      <w:r>
        <w:rPr>
          <w:rFonts w:ascii="Times New Roman" w:eastAsia="Times New Roman" w:hAnsi="Times New Roman"/>
          <w:color w:val="000000"/>
          <w:sz w:val="24"/>
        </w:rPr>
        <w:t>йг. – М.: ВАКО, 2002.</w:t>
      </w:r>
    </w:p>
    <w:p w:rsidR="00F23D80" w:rsidRDefault="00831286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F23D80" w:rsidRDefault="00F23D80">
      <w:pPr>
        <w:sectPr w:rsidR="00F23D80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78" w:line="220" w:lineRule="exact"/>
      </w:pPr>
    </w:p>
    <w:p w:rsidR="00F23D80" w:rsidRDefault="00831286">
      <w:pPr>
        <w:autoSpaceDE w:val="0"/>
        <w:autoSpaceDN w:val="0"/>
        <w:spacing w:after="0" w:line="271" w:lineRule="auto"/>
        <w:ind w:right="288"/>
      </w:pPr>
      <w:r>
        <w:rPr>
          <w:rFonts w:ascii="Times New Roman" w:eastAsia="Times New Roman" w:hAnsi="Times New Roman"/>
          <w:color w:val="000000"/>
          <w:sz w:val="24"/>
        </w:rPr>
        <w:t xml:space="preserve">Виртуальная школа </w:t>
      </w:r>
      <w:r>
        <w:rPr>
          <w:rFonts w:ascii="Times New Roman" w:eastAsia="Times New Roman" w:hAnsi="Times New Roman"/>
          <w:color w:val="000000"/>
          <w:sz w:val="24"/>
        </w:rPr>
        <w:t xml:space="preserve">Кирилла и Мефодия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http://repetitor.1c.ru/ - 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</w:t>
      </w:r>
    </w:p>
    <w:p w:rsidR="00F23D80" w:rsidRDefault="00831286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http://www.gramota.ru/- Все о русском языке на ст</w:t>
      </w:r>
      <w:r>
        <w:rPr>
          <w:rFonts w:ascii="Times New Roman" w:eastAsia="Times New Roman" w:hAnsi="Times New Roman"/>
          <w:color w:val="000000"/>
          <w:sz w:val="24"/>
        </w:rPr>
        <w:t>раницах справочно-информационного портала.</w:t>
      </w:r>
    </w:p>
    <w:p w:rsidR="00F23D80" w:rsidRDefault="00831286">
      <w:pPr>
        <w:autoSpaceDE w:val="0"/>
        <w:autoSpaceDN w:val="0"/>
        <w:spacing w:before="70" w:after="0" w:line="281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 xml:space="preserve">Словари онлайн.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 </w:t>
      </w:r>
      <w:r>
        <w:rPr>
          <w:rFonts w:ascii="Times New Roman" w:eastAsia="Times New Roman" w:hAnsi="Times New Roman"/>
          <w:color w:val="000000"/>
          <w:sz w:val="24"/>
        </w:rPr>
        <w:t>http://www.gramma.ru/ - 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</w:r>
    </w:p>
    <w:p w:rsidR="00F23D80" w:rsidRDefault="00831286">
      <w:pPr>
        <w:autoSpaceDE w:val="0"/>
        <w:autoSpaceDN w:val="0"/>
        <w:spacing w:before="70" w:after="0" w:line="288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http://www.school.edu.ru/ -Российский образовательный портал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http://www.1september.ru/ru/ - газета «Первое сентября»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http://all.edu.ru/ - Все образование Интернета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Культура письменной речи http://www.gramma.ru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Имена.org – популярно об именах и фамилиях </w:t>
      </w:r>
      <w:r>
        <w:rPr>
          <w:rFonts w:ascii="Times New Roman" w:eastAsia="Times New Roman" w:hAnsi="Times New Roman"/>
          <w:color w:val="000000"/>
          <w:sz w:val="24"/>
        </w:rPr>
        <w:t xml:space="preserve">http://www.imena.org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Крылатые слова и выражения http://slova.ndo.ru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Мир слова русского http://www.rusword.org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Рукописные памятники Древней Руси http://www.lrc-lib.ru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Русская фонетика: мультимедийный Интернет – учебник http://www.philol.msu.ru/rus/galva</w:t>
      </w:r>
      <w:r>
        <w:rPr>
          <w:rFonts w:ascii="Times New Roman" w:eastAsia="Times New Roman" w:hAnsi="Times New Roman"/>
          <w:color w:val="000000"/>
          <w:sz w:val="24"/>
        </w:rPr>
        <w:t>-1/ Русское письмо: происхождение письменности, рукописи, шрифты http://character.webzone.ru Светозар: Открытая международная олимпиада школьников по русскому языку http://www.svetozar.ru Электронные пособия по русскому языку для школьников http://learning</w:t>
      </w:r>
      <w:r>
        <w:rPr>
          <w:rFonts w:ascii="Times New Roman" w:eastAsia="Times New Roman" w:hAnsi="Times New Roman"/>
          <w:color w:val="000000"/>
          <w:sz w:val="24"/>
        </w:rPr>
        <w:t xml:space="preserve">-russian.gramota.ru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http://rusolimp.kopeisk.ru/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http:// mon.gov.ru/ - сайт Министерства образования и науки РФ.</w:t>
      </w:r>
    </w:p>
    <w:p w:rsidR="00F23D80" w:rsidRDefault="00831286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http://standart.edu.ru – ФГОС общего образования и разработанные к ним документы.</w:t>
      </w:r>
    </w:p>
    <w:p w:rsidR="00F23D80" w:rsidRDefault="00831286">
      <w:pPr>
        <w:autoSpaceDE w:val="0"/>
        <w:autoSpaceDN w:val="0"/>
        <w:spacing w:before="70" w:after="0" w:line="262" w:lineRule="auto"/>
        <w:ind w:right="1008"/>
      </w:pPr>
      <w:r>
        <w:rPr>
          <w:rFonts w:ascii="Times New Roman" w:eastAsia="Times New Roman" w:hAnsi="Times New Roman"/>
          <w:color w:val="000000"/>
          <w:sz w:val="24"/>
        </w:rPr>
        <w:t>http://www.informika.ru /- сайт ФГУ «Государственный научно-</w:t>
      </w:r>
      <w:r>
        <w:rPr>
          <w:rFonts w:ascii="Times New Roman" w:eastAsia="Times New Roman" w:hAnsi="Times New Roman"/>
          <w:color w:val="000000"/>
          <w:sz w:val="24"/>
        </w:rPr>
        <w:t>исследовательский институт информационных технологий и телекоммуникаций».</w:t>
      </w:r>
    </w:p>
    <w:p w:rsidR="00F23D80" w:rsidRDefault="00831286">
      <w:pPr>
        <w:autoSpaceDE w:val="0"/>
        <w:autoSpaceDN w:val="0"/>
        <w:spacing w:before="70" w:after="0" w:line="262" w:lineRule="auto"/>
        <w:ind w:right="576"/>
      </w:pPr>
      <w:r>
        <w:rPr>
          <w:rFonts w:ascii="Times New Roman" w:eastAsia="Times New Roman" w:hAnsi="Times New Roman"/>
          <w:color w:val="000000"/>
          <w:sz w:val="24"/>
        </w:rPr>
        <w:t>http://school-collection.edu.ru/ -каталог Единой коллекции цифровых образовательных ресурсов. http:// fcior.edu.ru –каталог электронных образовательных ресурсов Федерального центра.</w:t>
      </w:r>
    </w:p>
    <w:p w:rsidR="00F23D80" w:rsidRDefault="00831286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http://window.edu.ru – электронные образовательные ресурсы.</w:t>
      </w:r>
    </w:p>
    <w:p w:rsidR="00F23D80" w:rsidRDefault="00831286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http://katalog.iot.ru – электронные образовательные ресурсы.</w:t>
      </w:r>
    </w:p>
    <w:p w:rsidR="00F23D80" w:rsidRDefault="00F23D80">
      <w:pPr>
        <w:sectPr w:rsidR="00F23D80">
          <w:pgSz w:w="11900" w:h="16840"/>
          <w:pgMar w:top="298" w:right="740" w:bottom="1440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F23D80" w:rsidRDefault="00F23D80">
      <w:pPr>
        <w:autoSpaceDE w:val="0"/>
        <w:autoSpaceDN w:val="0"/>
        <w:spacing w:after="78" w:line="220" w:lineRule="exact"/>
      </w:pPr>
    </w:p>
    <w:p w:rsidR="00F23D80" w:rsidRDefault="0083128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F23D80" w:rsidRDefault="00831286">
      <w:pPr>
        <w:autoSpaceDE w:val="0"/>
        <w:autoSpaceDN w:val="0"/>
        <w:spacing w:before="346" w:after="0" w:line="300" w:lineRule="auto"/>
        <w:ind w:right="43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Парты, </w:t>
      </w:r>
      <w:r>
        <w:rPr>
          <w:rFonts w:ascii="Times New Roman" w:eastAsia="Times New Roman" w:hAnsi="Times New Roman"/>
          <w:color w:val="000000"/>
          <w:sz w:val="24"/>
        </w:rPr>
        <w:t>стулья, компьютер, проектор, рабочая доска, тетради, учебники, методическая литература, карточки с заданиями.</w:t>
      </w:r>
    </w:p>
    <w:p w:rsidR="00F23D80" w:rsidRDefault="00831286">
      <w:pPr>
        <w:autoSpaceDE w:val="0"/>
        <w:autoSpaceDN w:val="0"/>
        <w:spacing w:before="262" w:after="0" w:line="302" w:lineRule="auto"/>
        <w:ind w:right="3024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ОБОРУДОВАНИЕ ДЛЯ ПРОВЕДЕНИЯ ПРАКТИЧЕСКИХ РАБОТ </w:t>
      </w:r>
      <w:r>
        <w:rPr>
          <w:rFonts w:ascii="Times New Roman" w:eastAsia="Times New Roman" w:hAnsi="Times New Roman"/>
          <w:color w:val="000000"/>
          <w:sz w:val="24"/>
        </w:rPr>
        <w:t>Тетрадь, учебник, словарь, карточки с заданиями.</w:t>
      </w:r>
    </w:p>
    <w:p w:rsidR="00F23D80" w:rsidRDefault="00F23D80">
      <w:pPr>
        <w:sectPr w:rsidR="00F23D8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31286" w:rsidRDefault="00831286"/>
    <w:sectPr w:rsidR="0083128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00487"/>
    <w:rsid w:val="00831286"/>
    <w:rsid w:val="00AA1D8D"/>
    <w:rsid w:val="00B47730"/>
    <w:rsid w:val="00CB0664"/>
    <w:rsid w:val="00F23D8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0553CDEB-58D8-4B12-9D02-5E6B8A12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2E0315-4FFE-4109-ABDF-9CA0AFF16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8514</Words>
  <Characters>48532</Characters>
  <Application>Microsoft Office Word</Application>
  <DocSecurity>0</DocSecurity>
  <Lines>404</Lines>
  <Paragraphs>113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56933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2</cp:revision>
  <dcterms:created xsi:type="dcterms:W3CDTF">2022-10-23T09:44:00Z</dcterms:created>
  <dcterms:modified xsi:type="dcterms:W3CDTF">2022-10-23T09:44:00Z</dcterms:modified>
  <cp:category/>
</cp:coreProperties>
</file>