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510" w:rsidRDefault="00A51510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A51510" w:rsidRDefault="00434644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A51510" w:rsidRDefault="00434644">
      <w:pPr>
        <w:autoSpaceDE w:val="0"/>
        <w:autoSpaceDN w:val="0"/>
        <w:spacing w:before="670" w:after="0" w:line="230" w:lineRule="auto"/>
        <w:ind w:right="2284"/>
        <w:jc w:val="right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и науки Алтайского края</w:t>
      </w:r>
    </w:p>
    <w:p w:rsidR="00A51510" w:rsidRDefault="00434644">
      <w:pPr>
        <w:tabs>
          <w:tab w:val="left" w:pos="3288"/>
        </w:tabs>
        <w:autoSpaceDE w:val="0"/>
        <w:autoSpaceDN w:val="0"/>
        <w:spacing w:before="670" w:after="0" w:line="262" w:lineRule="auto"/>
        <w:ind w:left="432"/>
      </w:pPr>
      <w:r>
        <w:rPr>
          <w:rFonts w:ascii="Times New Roman" w:eastAsia="Times New Roman" w:hAnsi="Times New Roman"/>
          <w:color w:val="000000"/>
          <w:sz w:val="24"/>
        </w:rPr>
        <w:t xml:space="preserve">МУНИЦИПАЛЬНОЕ КАЗЕННОЕ ОБЩЕОБРАЗОВАТЕЛЬНОЕ УЧРЕЖДЕНИЕ Чистюньская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средняя общеобразовательная школа</w:t>
      </w:r>
    </w:p>
    <w:p w:rsidR="00A51510" w:rsidRDefault="00434644">
      <w:pPr>
        <w:autoSpaceDE w:val="0"/>
        <w:autoSpaceDN w:val="0"/>
        <w:spacing w:before="672" w:after="1376" w:line="230" w:lineRule="auto"/>
        <w:ind w:right="3616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Чистюньская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2"/>
        <w:gridCol w:w="3520"/>
        <w:gridCol w:w="3120"/>
      </w:tblGrid>
      <w:tr w:rsidR="00A51510">
        <w:trPr>
          <w:trHeight w:hRule="exact" w:val="276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5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50" w:after="0" w:line="230" w:lineRule="auto"/>
              <w:ind w:left="2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50"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51510">
        <w:trPr>
          <w:trHeight w:hRule="exact" w:val="202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Педагогическом совете МКОУ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 заместителем директора по УВР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приказом директора МКОУ</w:t>
            </w:r>
          </w:p>
        </w:tc>
      </w:tr>
      <w:tr w:rsidR="00A51510">
        <w:trPr>
          <w:trHeight w:hRule="exact" w:val="276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Чистюньской СОШ 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after="0" w:line="230" w:lineRule="auto"/>
              <w:ind w:left="2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МКОУ Чистюньской СОШ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Чистюньской СОШ</w:t>
            </w:r>
          </w:p>
        </w:tc>
      </w:tr>
    </w:tbl>
    <w:p w:rsidR="00A51510" w:rsidRDefault="00A51510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22"/>
        <w:gridCol w:w="3260"/>
        <w:gridCol w:w="3400"/>
      </w:tblGrid>
      <w:tr w:rsidR="00A51510">
        <w:trPr>
          <w:trHeight w:hRule="exact" w:val="362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 Стрельникова Н.С.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60" w:after="0" w:line="230" w:lineRule="auto"/>
              <w:ind w:left="1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______________Захарова О.П.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60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______________Лященко Г.А.</w:t>
            </w:r>
          </w:p>
        </w:tc>
      </w:tr>
      <w:tr w:rsidR="00A51510">
        <w:trPr>
          <w:trHeight w:hRule="exact" w:val="420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6" w:after="0" w:line="230" w:lineRule="auto"/>
              <w:ind w:left="1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6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A51510">
        <w:trPr>
          <w:trHeight w:hRule="exact" w:val="380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"27" 082022 г.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4" w:after="0" w:line="230" w:lineRule="auto"/>
              <w:ind w:left="1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"27" 08  2022 г.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4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092022 г.</w:t>
            </w:r>
          </w:p>
        </w:tc>
      </w:tr>
    </w:tbl>
    <w:p w:rsidR="00A51510" w:rsidRDefault="00434644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4607638)</w:t>
      </w:r>
    </w:p>
    <w:p w:rsidR="00A51510" w:rsidRDefault="00434644">
      <w:pPr>
        <w:autoSpaceDE w:val="0"/>
        <w:autoSpaceDN w:val="0"/>
        <w:spacing w:before="166" w:after="0" w:line="262" w:lineRule="auto"/>
        <w:ind w:left="432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:rsidR="00A51510" w:rsidRDefault="00434644">
      <w:pPr>
        <w:autoSpaceDE w:val="0"/>
        <w:autoSpaceDN w:val="0"/>
        <w:spacing w:before="670" w:after="0" w:line="262" w:lineRule="auto"/>
        <w:ind w:left="3024" w:right="2736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для 8 класса основного общего образования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A51510" w:rsidRDefault="00434644">
      <w:pPr>
        <w:autoSpaceDE w:val="0"/>
        <w:autoSpaceDN w:val="0"/>
        <w:spacing w:before="2112" w:after="0" w:line="262" w:lineRule="auto"/>
        <w:ind w:left="6398" w:hanging="408"/>
      </w:pPr>
      <w:r>
        <w:rPr>
          <w:rFonts w:ascii="Times New Roman" w:eastAsia="Times New Roman" w:hAnsi="Times New Roman"/>
          <w:color w:val="000000"/>
          <w:sz w:val="24"/>
        </w:rPr>
        <w:t xml:space="preserve">Составитель: Панина Наталья Евгеньевна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</w:rPr>
        <w:t>русского языка и литературы</w:t>
      </w:r>
    </w:p>
    <w:p w:rsidR="00A51510" w:rsidRDefault="00A51510">
      <w:pPr>
        <w:sectPr w:rsidR="00A51510">
          <w:pgSz w:w="11900" w:h="16840"/>
          <w:pgMar w:top="298" w:right="868" w:bottom="1440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30" w:lineRule="auto"/>
        <w:ind w:right="4206"/>
        <w:jc w:val="right"/>
      </w:pPr>
      <w:r>
        <w:rPr>
          <w:rFonts w:ascii="Times New Roman" w:eastAsia="Times New Roman" w:hAnsi="Times New Roman"/>
          <w:color w:val="000000"/>
          <w:sz w:val="24"/>
        </w:rPr>
        <w:t>2022</w:t>
      </w:r>
    </w:p>
    <w:p w:rsidR="00A51510" w:rsidRDefault="00A51510">
      <w:pPr>
        <w:sectPr w:rsidR="00A51510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</w:t>
      </w:r>
      <w:r>
        <w:rPr>
          <w:rFonts w:ascii="Times New Roman" w:eastAsia="Times New Roman" w:hAnsi="Times New Roman"/>
          <w:color w:val="000000"/>
          <w:sz w:val="24"/>
        </w:rPr>
        <w:t>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</w:t>
      </w:r>
      <w:r>
        <w:rPr>
          <w:rFonts w:ascii="Times New Roman" w:eastAsia="Times New Roman" w:hAnsi="Times New Roman"/>
          <w:color w:val="000000"/>
          <w:sz w:val="24"/>
        </w:rPr>
        <w:t>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</w:t>
      </w:r>
      <w:r>
        <w:rPr>
          <w:rFonts w:ascii="Times New Roman" w:eastAsia="Times New Roman" w:hAnsi="Times New Roman"/>
          <w:color w:val="000000"/>
          <w:sz w:val="24"/>
        </w:rPr>
        <w:t>азования.</w:t>
      </w:r>
    </w:p>
    <w:p w:rsidR="00A51510" w:rsidRDefault="00434644">
      <w:pPr>
        <w:autoSpaceDE w:val="0"/>
        <w:autoSpaceDN w:val="0"/>
        <w:spacing w:before="22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A51510" w:rsidRDefault="00434644">
      <w:pPr>
        <w:autoSpaceDE w:val="0"/>
        <w:autoSpaceDN w:val="0"/>
        <w:spacing w:before="348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</w:t>
      </w:r>
      <w:r>
        <w:rPr>
          <w:rFonts w:ascii="Times New Roman" w:eastAsia="Times New Roman" w:hAnsi="Times New Roman"/>
          <w:color w:val="000000"/>
          <w:sz w:val="24"/>
        </w:rPr>
        <w:t xml:space="preserve">школьного  курса   русского   языка,   реализованных в большей части входящих в Федеральный перечень УМК по русскому языку. </w:t>
      </w:r>
    </w:p>
    <w:p w:rsidR="00A51510" w:rsidRDefault="004346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«РУССКИЙ ЯЗЫК»</w:t>
      </w:r>
    </w:p>
    <w:p w:rsidR="00A51510" w:rsidRDefault="00434644">
      <w:pPr>
        <w:autoSpaceDE w:val="0"/>
        <w:autoSpaceDN w:val="0"/>
        <w:spacing w:before="166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Русский язык — государственный язык Российской Федерации, язык межнационально</w:t>
      </w:r>
      <w:r>
        <w:rPr>
          <w:rFonts w:ascii="Times New Roman" w:eastAsia="Times New Roman" w:hAnsi="Times New Roman"/>
          <w:color w:val="000000"/>
          <w:sz w:val="24"/>
        </w:rPr>
        <w:t xml:space="preserve">го общения народов России, национальный язык русского народа. Как государственный язык и язык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межнационального общения русский язык является средством коммуникации всех народов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Российской Федерации, основой их социально-экономической, культурной и духовн</w:t>
      </w:r>
      <w:r>
        <w:rPr>
          <w:rFonts w:ascii="Times New Roman" w:eastAsia="Times New Roman" w:hAnsi="Times New Roman"/>
          <w:color w:val="000000"/>
          <w:sz w:val="24"/>
        </w:rPr>
        <w:t>ой консолидации.</w:t>
      </w:r>
    </w:p>
    <w:p w:rsidR="00A51510" w:rsidRDefault="00434644">
      <w:pPr>
        <w:autoSpaceDE w:val="0"/>
        <w:autoSpaceDN w:val="0"/>
        <w:spacing w:before="70" w:after="0" w:line="283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</w:t>
      </w:r>
      <w:r>
        <w:rPr>
          <w:rFonts w:ascii="Times New Roman" w:eastAsia="Times New Roman" w:hAnsi="Times New Roman"/>
          <w:color w:val="000000"/>
          <w:sz w:val="24"/>
        </w:rPr>
        <w:t>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</w:t>
      </w:r>
      <w:r>
        <w:rPr>
          <w:rFonts w:ascii="Times New Roman" w:eastAsia="Times New Roman" w:hAnsi="Times New Roman"/>
          <w:color w:val="000000"/>
          <w:sz w:val="24"/>
        </w:rPr>
        <w:t xml:space="preserve"> определяют успешность социализации личности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возможности её самореализации в различных жизненно важных для человека областях.</w:t>
      </w:r>
    </w:p>
    <w:p w:rsidR="00A51510" w:rsidRDefault="00434644">
      <w:pPr>
        <w:autoSpaceDE w:val="0"/>
        <w:autoSpaceDN w:val="0"/>
        <w:spacing w:before="70" w:after="0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Русский язык, выполняя свои базовые функции общения и выражения мысли, обеспечивает </w:t>
      </w:r>
      <w:r>
        <w:rPr>
          <w:rFonts w:ascii="Times New Roman" w:eastAsia="Times New Roman" w:hAnsi="Times New Roman"/>
          <w:color w:val="000000"/>
          <w:sz w:val="24"/>
        </w:rPr>
        <w:t>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51510" w:rsidRDefault="00434644">
      <w:pPr>
        <w:autoSpaceDE w:val="0"/>
        <w:autoSpaceDN w:val="0"/>
        <w:spacing w:before="72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Обучение</w:t>
      </w:r>
      <w:r>
        <w:rPr>
          <w:rFonts w:ascii="Times New Roman" w:eastAsia="Times New Roman" w:hAnsi="Times New Roman"/>
          <w:color w:val="000000"/>
          <w:sz w:val="24"/>
        </w:rPr>
        <w:t xml:space="preserve">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самообразования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A51510" w:rsidRDefault="00434644">
      <w:pPr>
        <w:autoSpaceDE w:val="0"/>
        <w:autoSpaceDN w:val="0"/>
        <w:spacing w:before="70"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информацию текстов разных форматов, оценивать её, размышлять о ней, чтобы достигать с</w:t>
      </w:r>
      <w:r>
        <w:rPr>
          <w:rFonts w:ascii="Times New Roman" w:eastAsia="Times New Roman" w:hAnsi="Times New Roman"/>
          <w:color w:val="000000"/>
          <w:sz w:val="24"/>
        </w:rPr>
        <w:t xml:space="preserve">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Соответствующие умения и навыки представлены в перечне метапредметных и п</w:t>
      </w:r>
      <w:r>
        <w:rPr>
          <w:rFonts w:ascii="Times New Roman" w:eastAsia="Times New Roman" w:hAnsi="Times New Roman"/>
          <w:color w:val="000000"/>
          <w:sz w:val="24"/>
        </w:rPr>
        <w:t>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A51510" w:rsidRDefault="004346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«РУССКИЙ ЯЗЫК»</w:t>
      </w:r>
    </w:p>
    <w:p w:rsidR="00A51510" w:rsidRDefault="00434644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Целями изучения русского языка по программам основного общего образования являются:</w:t>
      </w:r>
    </w:p>
    <w:p w:rsidR="00A51510" w:rsidRDefault="00A51510">
      <w:pPr>
        <w:sectPr w:rsidR="00A51510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tabs>
          <w:tab w:val="left" w:pos="180"/>
        </w:tabs>
        <w:autoSpaceDE w:val="0"/>
        <w:autoSpaceDN w:val="0"/>
        <w:spacing w:after="0" w:line="290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</w:t>
      </w:r>
      <w:r>
        <w:rPr>
          <w:rFonts w:ascii="Times New Roman" w:eastAsia="Times New Roman" w:hAnsi="Times New Roman"/>
          <w:color w:val="000000"/>
          <w:sz w:val="24"/>
        </w:rPr>
        <w:t xml:space="preserve">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получения знаний в разных сферах ​человеческой деятельности; проявление уважения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общероссийской и русской культур</w:t>
      </w:r>
      <w:r>
        <w:rPr>
          <w:rFonts w:ascii="Times New Roman" w:eastAsia="Times New Roman" w:hAnsi="Times New Roman"/>
          <w:color w:val="000000"/>
          <w:sz w:val="24"/>
        </w:rPr>
        <w:t>е, к культуре и языкам всех народов Российской Федерации;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овладение знаниями о русском языке, его уст</w:t>
      </w:r>
      <w:r>
        <w:rPr>
          <w:rFonts w:ascii="Times New Roman" w:eastAsia="Times New Roman" w:hAnsi="Times New Roman"/>
          <w:color w:val="000000"/>
          <w:sz w:val="24"/>
        </w:rPr>
        <w:t xml:space="preserve">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использование в собственной реч</w:t>
      </w:r>
      <w:r>
        <w:rPr>
          <w:rFonts w:ascii="Times New Roman" w:eastAsia="Times New Roman" w:hAnsi="Times New Roman"/>
          <w:color w:val="000000"/>
          <w:sz w:val="24"/>
        </w:rPr>
        <w:t xml:space="preserve">евой практике разнообразных грамматических средств;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совершенствование речевой деятельности, коммуникативных умений, обеспечивающих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э</w:t>
      </w:r>
      <w:r>
        <w:rPr>
          <w:rFonts w:ascii="Times New Roman" w:eastAsia="Times New Roman" w:hAnsi="Times New Roman"/>
          <w:color w:val="000000"/>
          <w:sz w:val="24"/>
        </w:rPr>
        <w:t>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соверше</w:t>
      </w:r>
      <w:r>
        <w:rPr>
          <w:rFonts w:ascii="Times New Roman" w:eastAsia="Times New Roman" w:hAnsi="Times New Roman"/>
          <w:color w:val="000000"/>
          <w:sz w:val="24"/>
        </w:rPr>
        <w:t>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</w:t>
      </w:r>
      <w:r>
        <w:rPr>
          <w:rFonts w:ascii="Times New Roman" w:eastAsia="Times New Roman" w:hAnsi="Times New Roman"/>
          <w:color w:val="000000"/>
          <w:sz w:val="24"/>
        </w:rPr>
        <w:t>ого языка;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</w:t>
      </w:r>
      <w:r>
        <w:rPr>
          <w:rFonts w:ascii="Times New Roman" w:eastAsia="Times New Roman" w:hAnsi="Times New Roman"/>
          <w:color w:val="000000"/>
          <w:sz w:val="24"/>
        </w:rPr>
        <w:t xml:space="preserve">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51510" w:rsidRDefault="004346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МЕСТО УЧЕБНОГО ПРЕДМЕТА «РУССКИЙ </w:t>
      </w:r>
      <w:r>
        <w:rPr>
          <w:rFonts w:ascii="Times New Roman" w:eastAsia="Times New Roman" w:hAnsi="Times New Roman"/>
          <w:b/>
          <w:color w:val="000000"/>
          <w:sz w:val="24"/>
        </w:rPr>
        <w:t>ЯЗЫК» В УЧЕБНОМ ПЛАНЕ</w:t>
      </w:r>
    </w:p>
    <w:p w:rsidR="00A51510" w:rsidRDefault="00434644">
      <w:pPr>
        <w:autoSpaceDE w:val="0"/>
        <w:autoSpaceDN w:val="0"/>
        <w:spacing w:before="166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A51510" w:rsidRDefault="00434644">
      <w:pPr>
        <w:autoSpaceDE w:val="0"/>
        <w:autoSpaceDN w:val="0"/>
        <w:spacing w:before="72" w:after="0" w:line="271" w:lineRule="auto"/>
        <w:ind w:right="576" w:firstLine="180"/>
      </w:pPr>
      <w:r>
        <w:rPr>
          <w:rFonts w:ascii="Times New Roman" w:eastAsia="Times New Roman" w:hAnsi="Times New Roman"/>
          <w:color w:val="000000"/>
          <w:sz w:val="24"/>
        </w:rPr>
        <w:t>Соде</w:t>
      </w:r>
      <w:r>
        <w:rPr>
          <w:rFonts w:ascii="Times New Roman" w:eastAsia="Times New Roman" w:hAnsi="Times New Roman"/>
          <w:color w:val="000000"/>
          <w:sz w:val="24"/>
        </w:rPr>
        <w:t>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Учебным планом на изучение русского языка в 8 классе отводится  - 102 ч (3 ч в н</w:t>
      </w:r>
      <w:r>
        <w:rPr>
          <w:rFonts w:ascii="Times New Roman" w:eastAsia="Times New Roman" w:hAnsi="Times New Roman"/>
          <w:color w:val="000000"/>
          <w:sz w:val="24"/>
        </w:rPr>
        <w:t>еделю).</w:t>
      </w:r>
    </w:p>
    <w:p w:rsidR="00A51510" w:rsidRDefault="00A51510">
      <w:pPr>
        <w:sectPr w:rsidR="00A51510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A51510" w:rsidRDefault="00434644">
      <w:pPr>
        <w:autoSpaceDE w:val="0"/>
        <w:autoSpaceDN w:val="0"/>
        <w:spacing w:before="346" w:after="0" w:line="262" w:lineRule="auto"/>
        <w:ind w:left="180" w:right="532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Общие сведения о языке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Русский язык в кругу других славянских языков.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Язык и речь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Монолог-описание, монолог-рассуждение, монолог-повествование; выступление с научным сообщение</w:t>
      </w:r>
      <w:r>
        <w:rPr>
          <w:rFonts w:ascii="Times New Roman" w:eastAsia="Times New Roman" w:hAnsi="Times New Roman"/>
          <w:color w:val="000000"/>
          <w:sz w:val="24"/>
        </w:rPr>
        <w:t>м.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Диалог.</w:t>
      </w:r>
    </w:p>
    <w:p w:rsidR="00A51510" w:rsidRDefault="00434644">
      <w:pPr>
        <w:autoSpaceDE w:val="0"/>
        <w:autoSpaceDN w:val="0"/>
        <w:spacing w:before="190" w:after="0" w:line="262" w:lineRule="auto"/>
        <w:ind w:left="180" w:right="705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Текст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Текст и его основные признаки.</w:t>
      </w:r>
    </w:p>
    <w:p w:rsidR="00A51510" w:rsidRDefault="004346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Особенности функционально-смысловых типов речи (повествование, описание, рассуждение).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Информационная переработка текста: извлечение информации из различных источников; использование лингвистических </w:t>
      </w:r>
      <w:r>
        <w:rPr>
          <w:rFonts w:ascii="Times New Roman" w:eastAsia="Times New Roman" w:hAnsi="Times New Roman"/>
          <w:color w:val="000000"/>
          <w:sz w:val="24"/>
        </w:rPr>
        <w:t>словарей; тезисы, конспект.</w:t>
      </w:r>
    </w:p>
    <w:p w:rsidR="00A51510" w:rsidRDefault="00434644">
      <w:pPr>
        <w:autoSpaceDE w:val="0"/>
        <w:autoSpaceDN w:val="0"/>
        <w:spacing w:before="70" w:after="0" w:line="262" w:lineRule="auto"/>
        <w:ind w:left="180" w:right="1728"/>
      </w:pPr>
      <w:r>
        <w:rPr>
          <w:rFonts w:ascii="Times New Roman" w:eastAsia="Times New Roman" w:hAnsi="Times New Roman"/>
          <w:color w:val="000000"/>
          <w:sz w:val="24"/>
        </w:rPr>
        <w:t xml:space="preserve">Функциональные разновидности языка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Официально-деловой стиль. Сфера употребления, функции, языковые особенности.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Жанры официально-делового стиля (заявление, объяснительная записка, автобиография, характеристика).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Научный стиль.</w:t>
      </w:r>
      <w:r>
        <w:rPr>
          <w:rFonts w:ascii="Times New Roman" w:eastAsia="Times New Roman" w:hAnsi="Times New Roman"/>
          <w:color w:val="000000"/>
          <w:sz w:val="24"/>
        </w:rPr>
        <w:t xml:space="preserve"> Сфера употребления, функции, языковые особенности.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51510" w:rsidRDefault="00434644">
      <w:pPr>
        <w:autoSpaceDE w:val="0"/>
        <w:autoSpaceDN w:val="0"/>
        <w:spacing w:before="190" w:after="0" w:line="271" w:lineRule="auto"/>
        <w:ind w:left="180" w:right="590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Система языка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Синтаксис. Культура речи. Пун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ктуация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Синтаксис как раздел лингвистики.</w:t>
      </w:r>
    </w:p>
    <w:p w:rsidR="00A51510" w:rsidRDefault="00434644">
      <w:pPr>
        <w:autoSpaceDE w:val="0"/>
        <w:autoSpaceDN w:val="0"/>
        <w:spacing w:before="70" w:after="0" w:line="262" w:lineRule="auto"/>
        <w:ind w:left="180" w:right="4464"/>
      </w:pPr>
      <w:r>
        <w:rPr>
          <w:rFonts w:ascii="Times New Roman" w:eastAsia="Times New Roman" w:hAnsi="Times New Roman"/>
          <w:color w:val="000000"/>
          <w:sz w:val="24"/>
        </w:rPr>
        <w:t>Словосочетание и предложение как единицы синтаксиса. Пунктуация. Функции знаков препинания.</w:t>
      </w:r>
    </w:p>
    <w:p w:rsidR="00A51510" w:rsidRDefault="00434644">
      <w:pPr>
        <w:autoSpaceDE w:val="0"/>
        <w:autoSpaceDN w:val="0"/>
        <w:spacing w:before="190" w:after="0" w:line="262" w:lineRule="auto"/>
        <w:ind w:left="180" w:right="64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Словосочетание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Основные признаки словосочетания.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Виды словосочетаний по морфологическим свойствам главного слова: глагольные, именные, наречные.</w:t>
      </w:r>
    </w:p>
    <w:p w:rsidR="00A51510" w:rsidRDefault="00434644">
      <w:pPr>
        <w:autoSpaceDE w:val="0"/>
        <w:autoSpaceDN w:val="0"/>
        <w:spacing w:before="70" w:after="0" w:line="262" w:lineRule="auto"/>
        <w:ind w:left="180" w:right="720"/>
      </w:pPr>
      <w:r>
        <w:rPr>
          <w:rFonts w:ascii="Times New Roman" w:eastAsia="Times New Roman" w:hAnsi="Times New Roman"/>
          <w:color w:val="000000"/>
          <w:sz w:val="24"/>
        </w:rPr>
        <w:t>Типы подчинительной связи слов в словосочетании: согласование, управление, примыкание. Синтаксический анализ словосочетаний.</w:t>
      </w:r>
    </w:p>
    <w:p w:rsidR="00A51510" w:rsidRDefault="004346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Грамматическая синонимия словосочет</w:t>
      </w:r>
      <w:r>
        <w:rPr>
          <w:rFonts w:ascii="Times New Roman" w:eastAsia="Times New Roman" w:hAnsi="Times New Roman"/>
          <w:color w:val="000000"/>
          <w:sz w:val="24"/>
        </w:rPr>
        <w:t>аний.</w:t>
      </w:r>
    </w:p>
    <w:p w:rsidR="00A51510" w:rsidRDefault="004346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Нормы построения словосочетаний.</w:t>
      </w:r>
    </w:p>
    <w:p w:rsidR="00A51510" w:rsidRDefault="0043464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Предложение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51510" w:rsidRDefault="00434644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Виды предложений по цели высказывания (повествовательные, вопросительные, побудительные</w:t>
      </w:r>
      <w:r>
        <w:rPr>
          <w:rFonts w:ascii="Times New Roman" w:eastAsia="Times New Roman" w:hAnsi="Times New Roman"/>
          <w:color w:val="000000"/>
          <w:sz w:val="24"/>
        </w:rPr>
        <w:t>) и по эмоциональной окраске (восклицательные, невосклицательные). Их интонационные и смысловые особенности.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Употребление языковых форм выражения побуждения в побудительных предложениях.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Средства оформления предложения в устной и письменной речи (интонаци</w:t>
      </w:r>
      <w:r>
        <w:rPr>
          <w:rFonts w:ascii="Times New Roman" w:eastAsia="Times New Roman" w:hAnsi="Times New Roman"/>
          <w:color w:val="000000"/>
          <w:sz w:val="24"/>
        </w:rPr>
        <w:t>я, логическое ударение, знаки препинания).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Виды предложений по количеству грамматических основ (простые, сложные).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Виды простых предложений по наличию главных членов (двусоставные, односоставные).</w:t>
      </w:r>
    </w:p>
    <w:p w:rsidR="00A51510" w:rsidRDefault="00434644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Виды предложений по наличию второстепенных членов (распрост</w:t>
      </w:r>
      <w:r>
        <w:rPr>
          <w:rFonts w:ascii="Times New Roman" w:eastAsia="Times New Roman" w:hAnsi="Times New Roman"/>
          <w:color w:val="000000"/>
          <w:sz w:val="24"/>
        </w:rPr>
        <w:t>ранённые, нераспространённые).</w:t>
      </w:r>
    </w:p>
    <w:p w:rsidR="00A51510" w:rsidRDefault="00A51510">
      <w:pPr>
        <w:sectPr w:rsidR="00A51510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Предложения полные и неполные.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51510" w:rsidRDefault="00434644">
      <w:pPr>
        <w:autoSpaceDE w:val="0"/>
        <w:autoSpaceDN w:val="0"/>
        <w:spacing w:before="70" w:after="0" w:line="262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да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нет</w:t>
      </w:r>
      <w:r>
        <w:rPr>
          <w:rFonts w:ascii="Times New Roman" w:eastAsia="Times New Roman" w:hAnsi="Times New Roman"/>
          <w:color w:val="000000"/>
          <w:sz w:val="24"/>
        </w:rPr>
        <w:t>. Нормы построения простого предложения, использования инверсии.</w:t>
      </w:r>
    </w:p>
    <w:p w:rsidR="00A51510" w:rsidRDefault="00434644">
      <w:pPr>
        <w:autoSpaceDE w:val="0"/>
        <w:autoSpaceDN w:val="0"/>
        <w:spacing w:before="190" w:after="0" w:line="271" w:lineRule="auto"/>
        <w:ind w:left="180" w:right="41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Двусоставное предложение </w:t>
      </w:r>
      <w:r>
        <w:br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Главные члены предложения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Подлежащее и сказуемое как главные члены предложе</w:t>
      </w:r>
      <w:r>
        <w:rPr>
          <w:rFonts w:ascii="Times New Roman" w:eastAsia="Times New Roman" w:hAnsi="Times New Roman"/>
          <w:color w:val="000000"/>
          <w:sz w:val="24"/>
        </w:rPr>
        <w:t>ния.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Способы выражения подлежащего.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A51510" w:rsidRDefault="004346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Тире между подлежащим и сказуемым.</w:t>
      </w:r>
    </w:p>
    <w:p w:rsidR="00A51510" w:rsidRDefault="00434644">
      <w:pPr>
        <w:autoSpaceDE w:val="0"/>
        <w:autoSpaceDN w:val="0"/>
        <w:spacing w:before="70" w:after="0" w:line="271" w:lineRule="auto"/>
        <w:ind w:right="86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Нормы согласования сказуемого с подлежащим, выраженным словосочетанием,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сложносо</w:t>
      </w:r>
      <w:r>
        <w:rPr>
          <w:rFonts w:ascii="Times New Roman" w:eastAsia="Times New Roman" w:hAnsi="Times New Roman"/>
          <w:color w:val="000000"/>
          <w:sz w:val="24"/>
        </w:rPr>
        <w:t xml:space="preserve">кращёнными словами, словами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большинство</w:t>
      </w:r>
      <w:r>
        <w:rPr>
          <w:rFonts w:ascii="Times New Roman" w:eastAsia="Times New Roman" w:hAnsi="Times New Roman"/>
          <w:color w:val="000000"/>
          <w:sz w:val="24"/>
        </w:rPr>
        <w:t xml:space="preserve"> —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меньшинство</w:t>
      </w:r>
      <w:r>
        <w:rPr>
          <w:rFonts w:ascii="Times New Roman" w:eastAsia="Times New Roman" w:hAnsi="Times New Roman"/>
          <w:color w:val="000000"/>
          <w:sz w:val="24"/>
        </w:rPr>
        <w:t>, количественными сочетаниями.</w:t>
      </w:r>
    </w:p>
    <w:p w:rsidR="00A51510" w:rsidRDefault="00434644">
      <w:pPr>
        <w:autoSpaceDE w:val="0"/>
        <w:autoSpaceDN w:val="0"/>
        <w:spacing w:before="70" w:after="0" w:line="262" w:lineRule="auto"/>
        <w:ind w:left="180" w:right="5472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Второстепенные члены предложения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Второстепенные члены предложения, их виды.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Определение как второстепенный член предложения. Определения согласованные и несогласованные.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Приложение как особый вид определения.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Дополнение как второстепенный член предложения.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Дополнения прямые и косвенные.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</w:t>
      </w:r>
      <w:r>
        <w:rPr>
          <w:rFonts w:ascii="Times New Roman" w:eastAsia="Times New Roman" w:hAnsi="Times New Roman"/>
          <w:color w:val="000000"/>
          <w:sz w:val="24"/>
        </w:rPr>
        <w:t>условия, уступки).</w:t>
      </w:r>
    </w:p>
    <w:p w:rsidR="00A51510" w:rsidRDefault="00434644">
      <w:pPr>
        <w:autoSpaceDE w:val="0"/>
        <w:autoSpaceDN w:val="0"/>
        <w:spacing w:before="70" w:after="0" w:line="262" w:lineRule="auto"/>
        <w:ind w:left="180" w:right="4032"/>
      </w:pPr>
      <w:r>
        <w:rPr>
          <w:rFonts w:ascii="Times New Roman" w:eastAsia="Times New Roman" w:hAnsi="Times New Roman"/>
          <w:color w:val="000000"/>
          <w:sz w:val="24"/>
        </w:rPr>
        <w:t xml:space="preserve">Односоставные предложения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Односоставные предложения, их грамматические признаки.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Грамматические различия односоставных предложений и двусоставных неполных предложений.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Виды односоставных предложений: назывные, определённо-личные, неопр</w:t>
      </w:r>
      <w:r>
        <w:rPr>
          <w:rFonts w:ascii="Times New Roman" w:eastAsia="Times New Roman" w:hAnsi="Times New Roman"/>
          <w:color w:val="000000"/>
          <w:sz w:val="24"/>
        </w:rPr>
        <w:t>еделённо-личные, обобщённо-личные, безличные предложения.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Синтаксическая синонимия односоставных и двусоставных предложений.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Употребление односоставных предложений в речи.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2" w:after="0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Простое осложнённое предложение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Предложения с однородными членами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Однородные чл</w:t>
      </w:r>
      <w:r>
        <w:rPr>
          <w:rFonts w:ascii="Times New Roman" w:eastAsia="Times New Roman" w:hAnsi="Times New Roman"/>
          <w:color w:val="000000"/>
          <w:sz w:val="24"/>
        </w:rPr>
        <w:t>ены предложения, их признаки, средства связи. Союзная и бессоюзная связь однородных членов предложения.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Однородные и неоднородные определения.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Предложения с обобщающими словами при однородных членах.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построения предложений с однородными членами, свя</w:t>
      </w:r>
      <w:r>
        <w:rPr>
          <w:rFonts w:ascii="Times New Roman" w:eastAsia="Times New Roman" w:hAnsi="Times New Roman"/>
          <w:color w:val="000000"/>
          <w:sz w:val="24"/>
        </w:rPr>
        <w:t xml:space="preserve">занными двойными союзами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 только…но 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как… так 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и... 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или... или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либo... либo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ни... ни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тo... тo</w:t>
      </w:r>
      <w:r>
        <w:rPr>
          <w:rFonts w:ascii="Times New Roman" w:eastAsia="Times New Roman" w:hAnsi="Times New Roman"/>
          <w:color w:val="000000"/>
          <w:sz w:val="24"/>
        </w:rPr>
        <w:t xml:space="preserve">).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постановки знаков препинания в предложениях с обобщающими словами при однородных членах.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Нормы постановки знаков препинания в простом и сложном предложениях с союзом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A51510" w:rsidRDefault="00434644">
      <w:pPr>
        <w:autoSpaceDE w:val="0"/>
        <w:autoSpaceDN w:val="0"/>
        <w:spacing w:before="70" w:after="0" w:line="262" w:lineRule="auto"/>
        <w:ind w:left="180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Предложения с обособленными членами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Обособление. Виды обособленных членов предло</w:t>
      </w:r>
      <w:r>
        <w:rPr>
          <w:rFonts w:ascii="Times New Roman" w:eastAsia="Times New Roman" w:hAnsi="Times New Roman"/>
          <w:color w:val="000000"/>
          <w:sz w:val="24"/>
        </w:rPr>
        <w:t>жения (обособленные определения, обособленные</w:t>
      </w:r>
    </w:p>
    <w:p w:rsidR="00A51510" w:rsidRDefault="00A51510">
      <w:pPr>
        <w:sectPr w:rsidR="00A51510">
          <w:pgSz w:w="11900" w:h="16840"/>
          <w:pgMar w:top="298" w:right="712" w:bottom="368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p w:rsidR="00A51510" w:rsidRDefault="004346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приложения, обособленные обстоятельства, обособленные дополнения).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Уточняющие члены предложения, пояснительные и при​соединительные конструкции. </w:t>
      </w:r>
    </w:p>
    <w:p w:rsidR="00A51510" w:rsidRDefault="00434644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Нормы постановк</w:t>
      </w:r>
      <w:r>
        <w:rPr>
          <w:rFonts w:ascii="Times New Roman" w:eastAsia="Times New Roman" w:hAnsi="Times New Roman"/>
          <w:color w:val="000000"/>
          <w:sz w:val="24"/>
        </w:rPr>
        <w:t>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51510" w:rsidRDefault="00434644">
      <w:pPr>
        <w:autoSpaceDE w:val="0"/>
        <w:autoSpaceDN w:val="0"/>
        <w:spacing w:before="70" w:after="0" w:line="271" w:lineRule="auto"/>
        <w:ind w:left="180" w:right="144"/>
      </w:pPr>
      <w:r>
        <w:rPr>
          <w:rFonts w:ascii="Times New Roman" w:eastAsia="Times New Roman" w:hAnsi="Times New Roman"/>
          <w:b/>
          <w:i/>
          <w:color w:val="000000"/>
          <w:sz w:val="24"/>
        </w:rPr>
        <w:t>Предложения с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обращениями, вводными и вставными конструкциями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Обращение. Основные функции обращения. Распространённое и нераспространённое обращение. Вводные конструкции.</w:t>
      </w:r>
    </w:p>
    <w:p w:rsidR="00A51510" w:rsidRDefault="00434644">
      <w:pPr>
        <w:autoSpaceDE w:val="0"/>
        <w:autoSpaceDN w:val="0"/>
        <w:spacing w:before="70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>Группы вводных конструкций по значению (вводные слова со значением различной степени уверенности,</w:t>
      </w:r>
      <w:r>
        <w:rPr>
          <w:rFonts w:ascii="Times New Roman" w:eastAsia="Times New Roman" w:hAnsi="Times New Roman"/>
          <w:color w:val="000000"/>
          <w:sz w:val="24"/>
        </w:rPr>
        <w:t xml:space="preserve"> различных чувств, источника сообщения, порядка мыслей и их связи, способа оформления мыслей).</w:t>
      </w:r>
    </w:p>
    <w:p w:rsidR="00A51510" w:rsidRDefault="004346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Вставные конструкции.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Омонимия членов предложения и вводных слов, словосочетаний и предложений.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постановки знаков препинания в предложениях с вводными и вставными конструкциями, обращени</w:t>
      </w:r>
      <w:r>
        <w:rPr>
          <w:rFonts w:ascii="Times New Roman" w:eastAsia="Times New Roman" w:hAnsi="Times New Roman"/>
          <w:color w:val="000000"/>
          <w:sz w:val="24"/>
        </w:rPr>
        <w:t>ями и междометиями.</w:t>
      </w:r>
    </w:p>
    <w:p w:rsidR="00A51510" w:rsidRDefault="00A51510">
      <w:pPr>
        <w:sectPr w:rsidR="00A51510">
          <w:pgSz w:w="11900" w:h="16840"/>
          <w:pgMar w:top="286" w:right="762" w:bottom="1440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A51510" w:rsidRDefault="0043464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A51510" w:rsidRDefault="00434644">
      <w:pPr>
        <w:autoSpaceDE w:val="0"/>
        <w:autoSpaceDN w:val="0"/>
        <w:spacing w:before="166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Примерной рабочей программы по русскому языку основного </w:t>
      </w:r>
      <w:r>
        <w:rPr>
          <w:rFonts w:ascii="Times New Roman" w:eastAsia="Times New Roman" w:hAnsi="Times New Roman"/>
          <w:color w:val="000000"/>
          <w:sz w:val="24"/>
        </w:rPr>
        <w:t>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</w:t>
      </w:r>
      <w:r>
        <w:rPr>
          <w:rFonts w:ascii="Times New Roman" w:eastAsia="Times New Roman" w:hAnsi="Times New Roman"/>
          <w:color w:val="000000"/>
          <w:sz w:val="24"/>
        </w:rPr>
        <w:t xml:space="preserve">познания,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самовоспитания и саморазвития, формирования внутренней позиции личности.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</w:t>
      </w:r>
      <w:r>
        <w:rPr>
          <w:rFonts w:ascii="Times New Roman" w:eastAsia="Times New Roman" w:hAnsi="Times New Roman"/>
          <w:color w:val="000000"/>
          <w:sz w:val="24"/>
        </w:rPr>
        <w:t xml:space="preserve">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 к выполнению обязанностей гражданина и</w:t>
      </w:r>
      <w:r>
        <w:rPr>
          <w:rFonts w:ascii="Times New Roman" w:eastAsia="Times New Roman" w:hAnsi="Times New Roman"/>
          <w:color w:val="000000"/>
          <w:sz w:val="24"/>
        </w:rPr>
        <w:t xml:space="preserve">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</w:t>
      </w:r>
      <w:r>
        <w:rPr>
          <w:rFonts w:ascii="Times New Roman" w:eastAsia="Times New Roman" w:hAnsi="Times New Roman"/>
          <w:color w:val="000000"/>
          <w:sz w:val="24"/>
        </w:rPr>
        <w:t xml:space="preserve">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представление об основных правах, свободах и обязанностях гражданина, социальных нормах и правилах ме</w:t>
      </w:r>
      <w:r>
        <w:rPr>
          <w:rFonts w:ascii="Times New Roman" w:eastAsia="Times New Roman" w:hAnsi="Times New Roman"/>
          <w:color w:val="000000"/>
          <w:sz w:val="24"/>
        </w:rPr>
        <w:t xml:space="preserve">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 взаимопониманию</w:t>
      </w:r>
      <w:r>
        <w:rPr>
          <w:rFonts w:ascii="Times New Roman" w:eastAsia="Times New Roman" w:hAnsi="Times New Roman"/>
          <w:color w:val="000000"/>
          <w:sz w:val="24"/>
        </w:rPr>
        <w:t xml:space="preserve">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осознание российской гражданской идентичности в поликультурном и м</w:t>
      </w:r>
      <w:r>
        <w:rPr>
          <w:rFonts w:ascii="Times New Roman" w:eastAsia="Times New Roman" w:hAnsi="Times New Roman"/>
          <w:color w:val="000000"/>
          <w:sz w:val="24"/>
        </w:rPr>
        <w:t>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</w:t>
      </w:r>
      <w:r>
        <w:rPr>
          <w:rFonts w:ascii="Times New Roman" w:eastAsia="Times New Roman" w:hAnsi="Times New Roman"/>
          <w:color w:val="000000"/>
          <w:sz w:val="24"/>
        </w:rPr>
        <w:t xml:space="preserve">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</w:t>
      </w:r>
      <w:r>
        <w:rPr>
          <w:rFonts w:ascii="Times New Roman" w:eastAsia="Times New Roman" w:hAnsi="Times New Roman"/>
          <w:color w:val="000000"/>
          <w:sz w:val="24"/>
        </w:rPr>
        <w:t>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ориентация на моральные ценности и нормы </w:t>
      </w:r>
      <w:r>
        <w:rPr>
          <w:rFonts w:ascii="Times New Roman" w:eastAsia="Times New Roman" w:hAnsi="Times New Roman"/>
          <w:color w:val="000000"/>
          <w:sz w:val="24"/>
        </w:rPr>
        <w:t>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</w:t>
      </w:r>
      <w:r>
        <w:rPr>
          <w:rFonts w:ascii="Times New Roman" w:eastAsia="Times New Roman" w:hAnsi="Times New Roman"/>
          <w:color w:val="000000"/>
          <w:sz w:val="24"/>
        </w:rPr>
        <w:t xml:space="preserve"> поступков; свобода и ответственностьличности в условиях индивидуального и общественного пространства.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восприимчивость к разным видам искусства, традициям и творчеству своего и других народов; </w:t>
      </w:r>
      <w:r>
        <w:rPr>
          <w:rFonts w:ascii="Times New Roman" w:eastAsia="Times New Roman" w:hAnsi="Times New Roman"/>
          <w:color w:val="000000"/>
          <w:sz w:val="24"/>
        </w:rPr>
        <w:t xml:space="preserve"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</w:t>
      </w:r>
      <w:r>
        <w:rPr>
          <w:rFonts w:ascii="Times New Roman" w:eastAsia="Times New Roman" w:hAnsi="Times New Roman"/>
          <w:color w:val="000000"/>
          <w:sz w:val="24"/>
        </w:rPr>
        <w:t>искусства, роли этнических культурных традиций и народного творчества; стремление к самовыражению в разных</w:t>
      </w:r>
    </w:p>
    <w:p w:rsidR="00A51510" w:rsidRDefault="00A51510">
      <w:pPr>
        <w:sectPr w:rsidR="00A51510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p w:rsidR="00A51510" w:rsidRDefault="004346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видах искусства.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благополучия: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осознание ценности жизни с опорой на собственный жизненный и читательский опыт;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</w:t>
      </w:r>
      <w:r>
        <w:rPr>
          <w:rFonts w:ascii="Times New Roman" w:eastAsia="Times New Roman" w:hAnsi="Times New Roman"/>
          <w:color w:val="000000"/>
          <w:sz w:val="24"/>
        </w:rPr>
        <w:t xml:space="preserve">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соблюдение правил безопасности, в том числе навыки без</w:t>
      </w:r>
      <w:r>
        <w:rPr>
          <w:rFonts w:ascii="Times New Roman" w:eastAsia="Times New Roman" w:hAnsi="Times New Roman"/>
          <w:color w:val="000000"/>
          <w:sz w:val="24"/>
        </w:rPr>
        <w:t xml:space="preserve">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собственный опыт и выстраивая дальнейшие ц</w:t>
      </w:r>
      <w:r>
        <w:rPr>
          <w:rFonts w:ascii="Times New Roman" w:eastAsia="Times New Roman" w:hAnsi="Times New Roman"/>
          <w:color w:val="000000"/>
          <w:sz w:val="24"/>
        </w:rPr>
        <w:t xml:space="preserve">ели;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</w:t>
      </w:r>
      <w:r>
        <w:rPr>
          <w:rFonts w:ascii="Times New Roman" w:eastAsia="Times New Roman" w:hAnsi="Times New Roman"/>
          <w:color w:val="000000"/>
          <w:sz w:val="24"/>
        </w:rPr>
        <w:t>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установка на активное участие в решении практических задач (в рамках семьи, школы, </w:t>
      </w:r>
      <w:r>
        <w:rPr>
          <w:rFonts w:ascii="Times New Roman" w:eastAsia="Times New Roman" w:hAnsi="Times New Roman"/>
          <w:color w:val="000000"/>
          <w:sz w:val="24"/>
        </w:rPr>
        <w:t xml:space="preserve">города, края) технологической и социальной направленности, способность инициировать, планировать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выполнять такого рода деятельность;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интерес к практическому изучению профессий и труда ​раз​личного рода, в том числе на основе применения </w:t>
      </w:r>
      <w:r>
        <w:rPr>
          <w:rFonts w:ascii="Times New Roman" w:eastAsia="Times New Roman" w:hAnsi="Times New Roman"/>
          <w:color w:val="000000"/>
          <w:sz w:val="24"/>
        </w:rPr>
        <w:t xml:space="preserve">изучае​мого предметного знания и ознакомления с деятельностью филологов,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</w:t>
      </w:r>
      <w:r>
        <w:rPr>
          <w:rFonts w:ascii="Times New Roman" w:eastAsia="Times New Roman" w:hAnsi="Times New Roman"/>
          <w:color w:val="000000"/>
          <w:sz w:val="24"/>
        </w:rPr>
        <w:t xml:space="preserve"> общественных интересов и потребностей; умение рассказать о своих планах на будущее.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</w:t>
      </w:r>
      <w:r>
        <w:rPr>
          <w:rFonts w:ascii="Times New Roman" w:eastAsia="Times New Roman" w:hAnsi="Times New Roman"/>
          <w:color w:val="000000"/>
          <w:sz w:val="24"/>
        </w:rPr>
        <w:t xml:space="preserve">в и оценки их возможных последствий для окружающей среды; умение точно, логично выражать свою точку зрения на экологические проблемы;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 активн</w:t>
      </w:r>
      <w:r>
        <w:rPr>
          <w:rFonts w:ascii="Times New Roman" w:eastAsia="Times New Roman" w:hAnsi="Times New Roman"/>
          <w:color w:val="000000"/>
          <w:sz w:val="24"/>
        </w:rPr>
        <w:t xml:space="preserve">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</w:t>
      </w:r>
      <w:r>
        <w:rPr>
          <w:rFonts w:ascii="Times New Roman" w:eastAsia="Times New Roman" w:hAnsi="Times New Roman"/>
          <w:color w:val="000000"/>
          <w:sz w:val="24"/>
        </w:rPr>
        <w:t xml:space="preserve">гражданина и потребителя в условиях взаимосвязи природной,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технологической и социальной сред; готовность к участию в практической деятельности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экологической направленности.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ориентация в деятельности на современную систему н</w:t>
      </w:r>
      <w:r>
        <w:rPr>
          <w:rFonts w:ascii="Times New Roman" w:eastAsia="Times New Roman" w:hAnsi="Times New Roman"/>
          <w:color w:val="000000"/>
          <w:sz w:val="24"/>
        </w:rPr>
        <w:t>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</w:t>
      </w:r>
      <w:r>
        <w:rPr>
          <w:rFonts w:ascii="Times New Roman" w:eastAsia="Times New Roman" w:hAnsi="Times New Roman"/>
          <w:color w:val="000000"/>
          <w:sz w:val="24"/>
        </w:rPr>
        <w:t>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</w:t>
      </w:r>
      <w:r>
        <w:rPr>
          <w:rFonts w:ascii="Times New Roman" w:eastAsia="Times New Roman" w:hAnsi="Times New Roman"/>
          <w:color w:val="000000"/>
          <w:sz w:val="24"/>
        </w:rPr>
        <w:t>го​получия.</w:t>
      </w:r>
    </w:p>
    <w:p w:rsidR="00A51510" w:rsidRDefault="00434644">
      <w:pPr>
        <w:autoSpaceDE w:val="0"/>
        <w:autoSpaceDN w:val="0"/>
        <w:spacing w:before="70" w:after="0" w:line="262" w:lineRule="auto"/>
        <w:ind w:left="144" w:right="1008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Адаптации обучающегося к изменяющимся условиям социальной и природной среды: </w:t>
      </w:r>
      <w:r>
        <w:rPr>
          <w:rFonts w:ascii="Times New Roman" w:eastAsia="Times New Roman" w:hAnsi="Times New Roman"/>
          <w:color w:val="000000"/>
          <w:sz w:val="24"/>
        </w:rPr>
        <w:t>освоение обучающимися социального опыта, основных социальных ролей, норм и правил</w:t>
      </w:r>
    </w:p>
    <w:p w:rsidR="00A51510" w:rsidRDefault="00A51510">
      <w:pPr>
        <w:sectPr w:rsidR="00A51510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p w:rsidR="00A51510" w:rsidRDefault="00434644">
      <w:pPr>
        <w:tabs>
          <w:tab w:val="left" w:pos="180"/>
        </w:tabs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>общественного поведен</w:t>
      </w:r>
      <w:r>
        <w:rPr>
          <w:rFonts w:ascii="Times New Roman" w:eastAsia="Times New Roman" w:hAnsi="Times New Roman"/>
          <w:color w:val="000000"/>
          <w:sz w:val="24"/>
        </w:rPr>
        <w:t xml:space="preserve">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</w:t>
      </w:r>
      <w:r>
        <w:rPr>
          <w:rFonts w:ascii="Times New Roman" w:eastAsia="Times New Roman" w:hAnsi="Times New Roman"/>
          <w:color w:val="000000"/>
          <w:sz w:val="24"/>
        </w:rPr>
        <w:t>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</w:t>
      </w:r>
      <w:r>
        <w:rPr>
          <w:rFonts w:ascii="Times New Roman" w:eastAsia="Times New Roman" w:hAnsi="Times New Roman"/>
          <w:color w:val="000000"/>
          <w:sz w:val="24"/>
        </w:rPr>
        <w:t xml:space="preserve">ознание дефицита собственных знаний и компетенций, планирование своего развития; умение оперировать основными понятиями, терминами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представлениями в области концепции устойчивого развития, анализировать и выявлять взаимосвязь природы, общества и экономи</w:t>
      </w:r>
      <w:r>
        <w:rPr>
          <w:rFonts w:ascii="Times New Roman" w:eastAsia="Times New Roman" w:hAnsi="Times New Roman"/>
          <w:color w:val="000000"/>
          <w:sz w:val="24"/>
        </w:rPr>
        <w:t xml:space="preserve">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последствия, опираясь на жизнен</w:t>
      </w:r>
      <w:r>
        <w:rPr>
          <w:rFonts w:ascii="Times New Roman" w:eastAsia="Times New Roman" w:hAnsi="Times New Roman"/>
          <w:color w:val="000000"/>
          <w:sz w:val="24"/>
        </w:rPr>
        <w:t xml:space="preserve">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принимаемые решения и действия; формулировать и оценивать риски и последствия, формировать опыт, уметь находить по</w:t>
      </w:r>
      <w:r>
        <w:rPr>
          <w:rFonts w:ascii="Times New Roman" w:eastAsia="Times New Roman" w:hAnsi="Times New Roman"/>
          <w:color w:val="000000"/>
          <w:sz w:val="24"/>
        </w:rPr>
        <w:t>зитивное в сложившейся ситуации; быть готовым действовать в отсутствие гарантий успеха.</w:t>
      </w:r>
    </w:p>
    <w:p w:rsidR="00A51510" w:rsidRDefault="004346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A51510" w:rsidRDefault="00434644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и характеризовать существенные признаки языковых единиц, языковых явлений и процессов;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</w:t>
      </w:r>
      <w:r>
        <w:rPr>
          <w:rFonts w:ascii="Times New Roman" w:eastAsia="Times New Roman" w:hAnsi="Times New Roman"/>
          <w:color w:val="000000"/>
          <w:sz w:val="24"/>
        </w:rPr>
        <w:t xml:space="preserve">ь языковые единицы по существенному признаку;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дефицит информации текста, необходимой для р</w:t>
      </w:r>
      <w:r>
        <w:rPr>
          <w:rFonts w:ascii="Times New Roman" w:eastAsia="Times New Roman" w:hAnsi="Times New Roman"/>
          <w:color w:val="000000"/>
          <w:sz w:val="24"/>
        </w:rPr>
        <w:t xml:space="preserve">ешения поставленной учебной задачи;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</w:t>
      </w:r>
      <w:r>
        <w:rPr>
          <w:rFonts w:ascii="Times New Roman" w:eastAsia="Times New Roman" w:hAnsi="Times New Roman"/>
          <w:color w:val="000000"/>
          <w:sz w:val="24"/>
        </w:rPr>
        <w:t>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</w:t>
      </w:r>
      <w:r>
        <w:rPr>
          <w:rFonts w:ascii="Times New Roman" w:eastAsia="Times New Roman" w:hAnsi="Times New Roman"/>
          <w:color w:val="000000"/>
          <w:sz w:val="24"/>
        </w:rPr>
        <w:t xml:space="preserve">зовать вопросы как исследовательский инструмент познания в языковом образовании;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формулировать вопросы, фиксирующие несоответствие между реальным и желательным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состоянием ситуации, и самостоятельно устанавливать искомое и данное;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формировать гипотезу о</w:t>
      </w:r>
      <w:r>
        <w:rPr>
          <w:rFonts w:ascii="Times New Roman" w:eastAsia="Times New Roman" w:hAnsi="Times New Roman"/>
          <w:color w:val="000000"/>
          <w:sz w:val="24"/>
        </w:rPr>
        <w:t xml:space="preserve">б истинности собственных суждений и суждений других, аргументировать свою позицию, мнение;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составлять алгоритм действий и использовать его для решения учебных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проводить по самостоятельно составленному плану небольшое исследование по установлению</w:t>
      </w:r>
      <w:r>
        <w:rPr>
          <w:rFonts w:ascii="Times New Roman" w:eastAsia="Times New Roman" w:hAnsi="Times New Roman"/>
          <w:color w:val="000000"/>
          <w:sz w:val="24"/>
        </w:rPr>
        <w:t xml:space="preserve"> особенностей языковых единиц, процессов, причинно-следственных связей и зависимостей объектов между собой;</w:t>
      </w:r>
    </w:p>
    <w:p w:rsidR="00A51510" w:rsidRDefault="00A51510">
      <w:pPr>
        <w:sectPr w:rsidR="00A51510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90" w:line="220" w:lineRule="exact"/>
      </w:pPr>
    </w:p>
    <w:p w:rsidR="00A51510" w:rsidRDefault="00434644">
      <w:pPr>
        <w:tabs>
          <w:tab w:val="left" w:pos="180"/>
        </w:tabs>
        <w:autoSpaceDE w:val="0"/>
        <w:autoSpaceDN w:val="0"/>
        <w:spacing w:after="0" w:line="283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оценивать на применимость и достоверность информацию, полученную в ходе лингви</w:t>
      </w:r>
      <w:r>
        <w:rPr>
          <w:rFonts w:ascii="Times New Roman" w:eastAsia="Times New Roman" w:hAnsi="Times New Roman"/>
          <w:color w:val="000000"/>
          <w:sz w:val="24"/>
        </w:rPr>
        <w:t xml:space="preserve">стического исследования (эксперимента);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прогнозировать возможное дальнейшее </w:t>
      </w:r>
      <w:r>
        <w:rPr>
          <w:rFonts w:ascii="Times New Roman" w:eastAsia="Times New Roman" w:hAnsi="Times New Roman"/>
          <w:color w:val="000000"/>
          <w:sz w:val="24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применять различные методы, инструменты и запросы при поиске и отборе и</w:t>
      </w:r>
      <w:r>
        <w:rPr>
          <w:rFonts w:ascii="Times New Roman" w:eastAsia="Times New Roman" w:hAnsi="Times New Roman"/>
          <w:color w:val="000000"/>
          <w:sz w:val="24"/>
        </w:rPr>
        <w:t xml:space="preserve">нформации с учётом предложенной учебной задачи и заданных критериев;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текстах, таб​лицах, схемах;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различные виды аудирования и чтения для о</w:t>
      </w:r>
      <w:r>
        <w:rPr>
          <w:rFonts w:ascii="Times New Roman" w:eastAsia="Times New Roman" w:hAnsi="Times New Roman"/>
          <w:color w:val="000000"/>
          <w:sz w:val="24"/>
        </w:rPr>
        <w:t xml:space="preserve">ценки текста с точки зрения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достоверности и применимости содержащейся в нём информации и усвоения необходимой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информации с целью решения учебных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смысловое чтение для извлечения, обобщения и систематизации информации из одного или не</w:t>
      </w:r>
      <w:r>
        <w:rPr>
          <w:rFonts w:ascii="Times New Roman" w:eastAsia="Times New Roman" w:hAnsi="Times New Roman"/>
          <w:color w:val="000000"/>
          <w:sz w:val="24"/>
        </w:rPr>
        <w:t xml:space="preserve">скольких источников с учётом поставленных целей;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 оптимальную форму представления информации (текст, п</w:t>
      </w:r>
      <w:r>
        <w:rPr>
          <w:rFonts w:ascii="Times New Roman" w:eastAsia="Times New Roman" w:hAnsi="Times New Roman"/>
          <w:color w:val="000000"/>
          <w:sz w:val="24"/>
        </w:rPr>
        <w:t xml:space="preserve">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оценивать надёжность информации по критериям, пред​ложенным учителем или сформулиров</w:t>
      </w:r>
      <w:r>
        <w:rPr>
          <w:rFonts w:ascii="Times New Roman" w:eastAsia="Times New Roman" w:hAnsi="Times New Roman"/>
          <w:color w:val="000000"/>
          <w:sz w:val="24"/>
        </w:rPr>
        <w:t xml:space="preserve">анным самостоятельно;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эффективно запоминать и систематизировать информацию.</w:t>
      </w:r>
    </w:p>
    <w:p w:rsidR="00A51510" w:rsidRDefault="00434644">
      <w:pPr>
        <w:tabs>
          <w:tab w:val="left" w:pos="180"/>
        </w:tabs>
        <w:autoSpaceDE w:val="0"/>
        <w:autoSpaceDN w:val="0"/>
        <w:spacing w:before="190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воспринимать и формулировать суждения, выражать эмоции в соответствии с условиями и целями общения;</w:t>
      </w:r>
      <w:r>
        <w:rPr>
          <w:rFonts w:ascii="Times New Roman" w:eastAsia="Times New Roman" w:hAnsi="Times New Roman"/>
          <w:color w:val="000000"/>
          <w:sz w:val="24"/>
        </w:rPr>
        <w:t xml:space="preserve"> выражать себя (свою точку зрения) в диалогах и дискуссиях, в устной монологической речи и в письменных текстах;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невербальные средства общения, понимать значение социальных знаков;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и распознавать предпосылки конфликтных ситуаций и смягчать конфликты, вести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переговоры;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 ходе диалога/дискуссии задава</w:t>
      </w:r>
      <w:r>
        <w:rPr>
          <w:rFonts w:ascii="Times New Roman" w:eastAsia="Times New Roman" w:hAnsi="Times New Roman"/>
          <w:color w:val="000000"/>
          <w:sz w:val="24"/>
        </w:rPr>
        <w:t xml:space="preserve">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публично пре</w:t>
      </w:r>
      <w:r>
        <w:rPr>
          <w:rFonts w:ascii="Times New Roman" w:eastAsia="Times New Roman" w:hAnsi="Times New Roman"/>
          <w:color w:val="000000"/>
          <w:sz w:val="24"/>
        </w:rPr>
        <w:t xml:space="preserve">дставлять результаты проведённого языкового анализа, выполненного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лингвистического эксперимента, исследования, проекта;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</w:t>
      </w:r>
      <w:r>
        <w:rPr>
          <w:rFonts w:ascii="Times New Roman" w:eastAsia="Times New Roman" w:hAnsi="Times New Roman"/>
          <w:color w:val="000000"/>
          <w:sz w:val="24"/>
        </w:rPr>
        <w:t>е и письменные тексты с использованием иллюстративного материала.</w:t>
      </w:r>
    </w:p>
    <w:p w:rsidR="00A51510" w:rsidRDefault="00434644">
      <w:pPr>
        <w:autoSpaceDE w:val="0"/>
        <w:autoSpaceDN w:val="0"/>
        <w:spacing w:before="70" w:after="0" w:line="262" w:lineRule="auto"/>
        <w:ind w:left="180" w:right="864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понимать и использовать преимущества командной и ин​дивидуальной работы при решении</w:t>
      </w:r>
    </w:p>
    <w:p w:rsidR="00A51510" w:rsidRDefault="00A51510">
      <w:pPr>
        <w:sectPr w:rsidR="00A51510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p w:rsidR="00A51510" w:rsidRDefault="00434644">
      <w:pPr>
        <w:tabs>
          <w:tab w:val="left" w:pos="180"/>
        </w:tabs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>конкре</w:t>
      </w:r>
      <w:r>
        <w:rPr>
          <w:rFonts w:ascii="Times New Roman" w:eastAsia="Times New Roman" w:hAnsi="Times New Roman"/>
          <w:color w:val="000000"/>
          <w:sz w:val="24"/>
        </w:rPr>
        <w:t xml:space="preserve">тной проблемы, ​обосновывать необходимость применения групповых форм ​взаимодействия при решении поставленной задачи;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</w:t>
      </w:r>
      <w:r>
        <w:rPr>
          <w:rFonts w:ascii="Times New Roman" w:eastAsia="Times New Roman" w:hAnsi="Times New Roman"/>
          <w:color w:val="000000"/>
          <w:sz w:val="24"/>
        </w:rPr>
        <w:t xml:space="preserve">есс и результат совмест​ной работы; уметь обобщать мнения нескольких людей, проявлять готовность руководить, выполнять поручения, подчиняться;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планировать организацию совместной работы, определять свою роль (с учётом предпочтений и возможностей всех учас</w:t>
      </w:r>
      <w:r>
        <w:rPr>
          <w:rFonts w:ascii="Times New Roman" w:eastAsia="Times New Roman" w:hAnsi="Times New Roman"/>
          <w:color w:val="000000"/>
          <w:sz w:val="24"/>
        </w:rPr>
        <w:t xml:space="preserve">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выполнять свою часть работы, достигать качественный результат по своему направлению и координир</w:t>
      </w:r>
      <w:r>
        <w:rPr>
          <w:rFonts w:ascii="Times New Roman" w:eastAsia="Times New Roman" w:hAnsi="Times New Roman"/>
          <w:color w:val="000000"/>
          <w:sz w:val="24"/>
        </w:rPr>
        <w:t xml:space="preserve">овать свои действия с действиями других членов команды;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</w:t>
      </w:r>
      <w:r>
        <w:rPr>
          <w:rFonts w:ascii="Times New Roman" w:eastAsia="Times New Roman" w:hAnsi="Times New Roman"/>
          <w:color w:val="000000"/>
          <w:sz w:val="24"/>
        </w:rPr>
        <w:t>остижение результатов, разделять сферу ответственности и проявлять готовность к представлению отчёта перед группой.</w:t>
      </w:r>
    </w:p>
    <w:p w:rsidR="00A51510" w:rsidRDefault="00434644">
      <w:pPr>
        <w:tabs>
          <w:tab w:val="left" w:pos="180"/>
        </w:tabs>
        <w:autoSpaceDE w:val="0"/>
        <w:autoSpaceDN w:val="0"/>
        <w:spacing w:before="190" w:after="0" w:line="286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проблемы для решения в учебных и жизненных ситуациях;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составлять алгоритм решения задачи (или его час</w:t>
      </w:r>
      <w:r>
        <w:rPr>
          <w:rFonts w:ascii="Times New Roman" w:eastAsia="Times New Roman" w:hAnsi="Times New Roman"/>
          <w:color w:val="000000"/>
          <w:sz w:val="24"/>
        </w:rPr>
        <w:t xml:space="preserve">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составлять план действий, вносить необходимые коррективы в ходе его реализации;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делать выбо</w:t>
      </w:r>
      <w:r>
        <w:rPr>
          <w:rFonts w:ascii="Times New Roman" w:eastAsia="Times New Roman" w:hAnsi="Times New Roman"/>
          <w:color w:val="000000"/>
          <w:sz w:val="24"/>
        </w:rPr>
        <w:t>р и брать ответственность за решение.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владеть разными способами самоконтроля (в том числе речевого), самомотивации и рефлексии;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предвидеть трудности, которые могу</w:t>
      </w:r>
      <w:r>
        <w:rPr>
          <w:rFonts w:ascii="Times New Roman" w:eastAsia="Times New Roman" w:hAnsi="Times New Roman"/>
          <w:color w:val="000000"/>
          <w:sz w:val="24"/>
        </w:rPr>
        <w:t xml:space="preserve">т возникнуть при решении учебной задачи, и адаптировать решение к меняющимся обстоятельствам;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</w:t>
      </w:r>
      <w:r>
        <w:rPr>
          <w:rFonts w:ascii="Times New Roman" w:eastAsia="Times New Roman" w:hAnsi="Times New Roman"/>
          <w:color w:val="000000"/>
          <w:sz w:val="24"/>
        </w:rPr>
        <w:t>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/>
        <w:ind w:right="720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развивать способность управлять собственными эмоциями и эмоциями других;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</w:t>
      </w:r>
      <w:r>
        <w:rPr>
          <w:rFonts w:ascii="Times New Roman" w:eastAsia="Times New Roman" w:hAnsi="Times New Roman"/>
          <w:color w:val="000000"/>
          <w:sz w:val="24"/>
        </w:rPr>
        <w:t>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A51510" w:rsidRDefault="00434644">
      <w:pPr>
        <w:autoSpaceDE w:val="0"/>
        <w:autoSpaceDN w:val="0"/>
        <w:spacing w:before="70" w:after="0" w:line="281" w:lineRule="auto"/>
        <w:ind w:left="180" w:right="4464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осознанно относиться к другому человеку и его мнению; признавать своё и</w:t>
      </w:r>
      <w:r>
        <w:rPr>
          <w:rFonts w:ascii="Times New Roman" w:eastAsia="Times New Roman" w:hAnsi="Times New Roman"/>
          <w:color w:val="000000"/>
          <w:sz w:val="24"/>
        </w:rPr>
        <w:t xml:space="preserve"> чужое право на ошибку;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проявлять открытость;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осознавать невозможность контролировать всё вокруг.</w:t>
      </w:r>
    </w:p>
    <w:p w:rsidR="00A51510" w:rsidRDefault="004346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A51510" w:rsidRDefault="00A51510">
      <w:pPr>
        <w:sectPr w:rsidR="00A51510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62" w:lineRule="auto"/>
        <w:ind w:left="180" w:right="28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Общие сведения о языке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Иметь представление о русском языке как одном из славянских языков.</w:t>
      </w:r>
    </w:p>
    <w:p w:rsidR="00A51510" w:rsidRDefault="00434644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Язык и речь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</w:t>
      </w:r>
      <w:r>
        <w:rPr>
          <w:rFonts w:ascii="Times New Roman" w:eastAsia="Times New Roman" w:hAnsi="Times New Roman"/>
          <w:color w:val="000000"/>
          <w:sz w:val="24"/>
        </w:rPr>
        <w:t>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Участвовать в диалоге на лингвистические темы (в рамках изученного) и темы на основе жизненны</w:t>
      </w:r>
      <w:r>
        <w:rPr>
          <w:rFonts w:ascii="Times New Roman" w:eastAsia="Times New Roman" w:hAnsi="Times New Roman"/>
          <w:color w:val="000000"/>
          <w:sz w:val="24"/>
        </w:rPr>
        <w:t>х наблюдений (объём не менее 6 реплик).</w:t>
      </w:r>
    </w:p>
    <w:p w:rsidR="00A51510" w:rsidRDefault="00434644">
      <w:pPr>
        <w:autoSpaceDE w:val="0"/>
        <w:autoSpaceDN w:val="0"/>
        <w:spacing w:before="72" w:after="0" w:line="271" w:lineRule="auto"/>
        <w:ind w:right="216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Владеть различными видами аудирования: выборочным, ознакомительным, детальным — научно-учебных, художест​венных, публицистических текстов различных функционально-смысловых типов речи.</w:t>
      </w:r>
    </w:p>
    <w:p w:rsidR="00A51510" w:rsidRDefault="00434644">
      <w:pPr>
        <w:autoSpaceDE w:val="0"/>
        <w:autoSpaceDN w:val="0"/>
        <w:spacing w:before="70" w:after="0" w:line="262" w:lineRule="auto"/>
        <w:ind w:left="180" w:right="288"/>
      </w:pPr>
      <w:r>
        <w:rPr>
          <w:rFonts w:ascii="Times New Roman" w:eastAsia="Times New Roman" w:hAnsi="Times New Roman"/>
          <w:color w:val="000000"/>
          <w:sz w:val="24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140 слов.</w:t>
      </w:r>
    </w:p>
    <w:p w:rsidR="00A51510" w:rsidRDefault="00434644">
      <w:pPr>
        <w:autoSpaceDE w:val="0"/>
        <w:autoSpaceDN w:val="0"/>
        <w:spacing w:before="70" w:after="0" w:line="283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Понимать содержание прослушанных и прочитанных научно-учебных, художественных, публицис</w:t>
      </w:r>
      <w:r>
        <w:rPr>
          <w:rFonts w:ascii="Times New Roman" w:eastAsia="Times New Roman" w:hAnsi="Times New Roman"/>
          <w:color w:val="000000"/>
          <w:sz w:val="24"/>
        </w:rPr>
        <w:t xml:space="preserve">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прослушанных и прочитанных научно-учебных, художественных, публицистических текстов разл</w:t>
      </w:r>
      <w:r>
        <w:rPr>
          <w:rFonts w:ascii="Times New Roman" w:eastAsia="Times New Roman" w:hAnsi="Times New Roman"/>
          <w:color w:val="000000"/>
          <w:sz w:val="24"/>
        </w:rPr>
        <w:t>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— не менее 260 слов).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Осуществлять выбор языковых средств для создания высказывания в соотве</w:t>
      </w:r>
      <w:r>
        <w:rPr>
          <w:rFonts w:ascii="Times New Roman" w:eastAsia="Times New Roman" w:hAnsi="Times New Roman"/>
          <w:color w:val="000000"/>
          <w:sz w:val="24"/>
        </w:rPr>
        <w:t>тствии с целью, темой и коммуникативным замыслом.</w:t>
      </w:r>
    </w:p>
    <w:p w:rsidR="00A51510" w:rsidRDefault="00434644">
      <w:pPr>
        <w:autoSpaceDE w:val="0"/>
        <w:autoSpaceDN w:val="0"/>
        <w:spacing w:before="70"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</w:t>
      </w:r>
      <w:r>
        <w:rPr>
          <w:rFonts w:ascii="Times New Roman" w:eastAsia="Times New Roman" w:hAnsi="Times New Roman"/>
          <w:color w:val="000000"/>
          <w:sz w:val="24"/>
        </w:rPr>
        <w:t>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</w:t>
      </w:r>
      <w:r>
        <w:rPr>
          <w:rFonts w:ascii="Times New Roman" w:eastAsia="Times New Roman" w:hAnsi="Times New Roman"/>
          <w:color w:val="000000"/>
          <w:sz w:val="24"/>
        </w:rPr>
        <w:t>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51510" w:rsidRDefault="00434644">
      <w:pPr>
        <w:tabs>
          <w:tab w:val="left" w:pos="180"/>
        </w:tabs>
        <w:autoSpaceDE w:val="0"/>
        <w:autoSpaceDN w:val="0"/>
        <w:spacing w:before="192" w:after="0" w:line="286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Текст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Анализировать текст с точки зрения его соответствия основным признака</w:t>
      </w:r>
      <w:r>
        <w:rPr>
          <w:rFonts w:ascii="Times New Roman" w:eastAsia="Times New Roman" w:hAnsi="Times New Roman"/>
          <w:color w:val="000000"/>
          <w:sz w:val="24"/>
        </w:rPr>
        <w:t xml:space="preserve">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принадлежности к функционально-смысловому типу речи;</w:t>
      </w:r>
      <w:r>
        <w:rPr>
          <w:rFonts w:ascii="Times New Roman" w:eastAsia="Times New Roman" w:hAnsi="Times New Roman"/>
          <w:color w:val="000000"/>
          <w:sz w:val="24"/>
        </w:rPr>
        <w:t xml:space="preserve"> анализировать языковые средства выразительности в тексте (фонетические, словообразовательные, лексические, морфологические).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</w:t>
      </w:r>
      <w:r>
        <w:rPr>
          <w:rFonts w:ascii="Times New Roman" w:eastAsia="Times New Roman" w:hAnsi="Times New Roman"/>
          <w:color w:val="000000"/>
          <w:sz w:val="24"/>
        </w:rPr>
        <w:t>жанров; применять эти знания при выполнении языкового анализа различных видов и в речевой практике.</w:t>
      </w:r>
    </w:p>
    <w:p w:rsidR="00A51510" w:rsidRDefault="00434644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</w:t>
      </w:r>
      <w:r>
        <w:rPr>
          <w:rFonts w:ascii="Times New Roman" w:eastAsia="Times New Roman" w:hAnsi="Times New Roman"/>
          <w:color w:val="000000"/>
          <w:sz w:val="24"/>
        </w:rPr>
        <w:t>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Владеть умениями информационной переработки текста: со​здавать тезисы, конспект; извлекать информацию из</w:t>
      </w:r>
      <w:r>
        <w:rPr>
          <w:rFonts w:ascii="Times New Roman" w:eastAsia="Times New Roman" w:hAnsi="Times New Roman"/>
          <w:color w:val="000000"/>
          <w:sz w:val="24"/>
        </w:rPr>
        <w:t xml:space="preserve"> различных источников, в том числе из лингвистических словарей и справочной</w:t>
      </w:r>
    </w:p>
    <w:p w:rsidR="00A51510" w:rsidRDefault="00A51510">
      <w:pPr>
        <w:sectPr w:rsidR="00A51510">
          <w:pgSz w:w="11900" w:h="16840"/>
          <w:pgMar w:top="298" w:right="702" w:bottom="308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литературы, и использовать её в учебной деятельности.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Представлять сообщение на заданную тему в </w:t>
      </w:r>
      <w:r>
        <w:rPr>
          <w:rFonts w:ascii="Times New Roman" w:eastAsia="Times New Roman" w:hAnsi="Times New Roman"/>
          <w:color w:val="000000"/>
          <w:sz w:val="24"/>
        </w:rPr>
        <w:t>виде презентации.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Редактировать тексты: собственные/созданные другими обучающимися тексты с целью с</w:t>
      </w:r>
      <w:r>
        <w:rPr>
          <w:rFonts w:ascii="Times New Roman" w:eastAsia="Times New Roman" w:hAnsi="Times New Roman"/>
          <w:color w:val="000000"/>
          <w:sz w:val="24"/>
        </w:rPr>
        <w:t>овершенствования их содержания и формы; сопоставлять исходный и отредактированный тексты.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Функциональные разновидности языка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</w:t>
      </w:r>
      <w:r>
        <w:rPr>
          <w:rFonts w:ascii="Times New Roman" w:eastAsia="Times New Roman" w:hAnsi="Times New Roman"/>
          <w:color w:val="000000"/>
          <w:sz w:val="24"/>
        </w:rPr>
        <w:t>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Создавать тексты официально-делового стиля (заявление, объяснитель</w:t>
      </w:r>
      <w:r>
        <w:rPr>
          <w:rFonts w:ascii="Times New Roman" w:eastAsia="Times New Roman" w:hAnsi="Times New Roman"/>
          <w:color w:val="000000"/>
          <w:sz w:val="24"/>
        </w:rPr>
        <w:t>ная записка, автобиография, характеристика), публицистических жанров; оформлять деловые бумаги.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51510" w:rsidRDefault="00434644">
      <w:pPr>
        <w:autoSpaceDE w:val="0"/>
        <w:autoSpaceDN w:val="0"/>
        <w:spacing w:before="190" w:after="0" w:line="271" w:lineRule="auto"/>
        <w:ind w:left="180" w:right="40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Система языка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Cинтаксис. Культура речи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. Пунктуация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Иметь представление о синтаксисе как разделе лингвистики.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Распознавать словосочетание и предложение как единицы синтаксиса.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Различать функции знаков препинания.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Словосочетание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словосочетания по морфологическим свойствам главно</w:t>
      </w:r>
      <w:r>
        <w:rPr>
          <w:rFonts w:ascii="Times New Roman" w:eastAsia="Times New Roman" w:hAnsi="Times New Roman"/>
          <w:color w:val="000000"/>
          <w:sz w:val="24"/>
        </w:rPr>
        <w:t>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51510" w:rsidRDefault="004346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Применять нормы построения словосочетаний.</w:t>
      </w:r>
    </w:p>
    <w:p w:rsidR="00A51510" w:rsidRDefault="00434644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Предложение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51510" w:rsidRDefault="00434644">
      <w:pPr>
        <w:autoSpaceDE w:val="0"/>
        <w:autoSpaceDN w:val="0"/>
        <w:spacing w:before="70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Распознавать предложения по цели высказывания, эмоциональной окраске, характеризовать их интонационные и смыслов</w:t>
      </w:r>
      <w:r>
        <w:rPr>
          <w:rFonts w:ascii="Times New Roman" w:eastAsia="Times New Roman" w:hAnsi="Times New Roman"/>
          <w:color w:val="000000"/>
          <w:sz w:val="24"/>
        </w:rPr>
        <w:t xml:space="preserve">ые особенности, языковые формы выражения побуждения 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51510" w:rsidRDefault="00434644">
      <w:pPr>
        <w:autoSpaceDE w:val="0"/>
        <w:autoSpaceDN w:val="0"/>
        <w:spacing w:before="72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Распознавать предложения по количеству грамматических основ; разл</w:t>
      </w:r>
      <w:r>
        <w:rPr>
          <w:rFonts w:ascii="Times New Roman" w:eastAsia="Times New Roman" w:hAnsi="Times New Roman"/>
          <w:color w:val="000000"/>
          <w:sz w:val="24"/>
        </w:rPr>
        <w:t>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</w:t>
      </w:r>
      <w:r>
        <w:rPr>
          <w:rFonts w:ascii="Times New Roman" w:eastAsia="Times New Roman" w:hAnsi="Times New Roman"/>
          <w:color w:val="000000"/>
          <w:sz w:val="24"/>
        </w:rPr>
        <w:t xml:space="preserve">щёнными словами, словами </w:t>
      </w:r>
      <w:r>
        <w:br/>
      </w:r>
      <w:r>
        <w:rPr>
          <w:rFonts w:ascii="Times New Roman" w:eastAsia="Times New Roman" w:hAnsi="Times New Roman"/>
          <w:b/>
          <w:i/>
          <w:color w:val="000000"/>
          <w:sz w:val="24"/>
        </w:rPr>
        <w:t>большинство</w:t>
      </w:r>
      <w:r>
        <w:rPr>
          <w:rFonts w:ascii="Times New Roman" w:eastAsia="Times New Roman" w:hAnsi="Times New Roman"/>
          <w:color w:val="000000"/>
          <w:sz w:val="24"/>
        </w:rPr>
        <w:t>—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меньшинство</w:t>
      </w:r>
      <w:r>
        <w:rPr>
          <w:rFonts w:ascii="Times New Roman" w:eastAsia="Times New Roman" w:hAnsi="Times New Roman"/>
          <w:color w:val="000000"/>
          <w:sz w:val="24"/>
        </w:rPr>
        <w:t>, количественными сочетаниями. Применять нормы постановки тире между подлежащим и сказуемым.</w:t>
      </w:r>
    </w:p>
    <w:p w:rsidR="00A51510" w:rsidRDefault="00434644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Распознавать предложения по наличию главных и второстепенных членов, предложения полные и </w:t>
      </w:r>
      <w:r>
        <w:rPr>
          <w:rFonts w:ascii="Times New Roman" w:eastAsia="Times New Roman" w:hAnsi="Times New Roman"/>
          <w:color w:val="000000"/>
          <w:sz w:val="24"/>
        </w:rPr>
        <w:t>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51510" w:rsidRDefault="00434644">
      <w:pPr>
        <w:autoSpaceDE w:val="0"/>
        <w:autoSpaceDN w:val="0"/>
        <w:spacing w:before="70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Различать виды второстепенных членов предложения (согласованные и несогласованные определения, приложение как </w:t>
      </w:r>
      <w:r>
        <w:rPr>
          <w:rFonts w:ascii="Times New Roman" w:eastAsia="Times New Roman" w:hAnsi="Times New Roman"/>
          <w:color w:val="000000"/>
          <w:sz w:val="24"/>
        </w:rPr>
        <w:t>особый вид определения; прямые и косвенные дополнения, виды обстоятельств).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</w:t>
      </w:r>
      <w:r>
        <w:rPr>
          <w:rFonts w:ascii="Times New Roman" w:eastAsia="Times New Roman" w:hAnsi="Times New Roman"/>
          <w:color w:val="000000"/>
          <w:sz w:val="24"/>
        </w:rPr>
        <w:t>ие,</w:t>
      </w:r>
    </w:p>
    <w:p w:rsidR="00A51510" w:rsidRDefault="00A51510">
      <w:pPr>
        <w:sectPr w:rsidR="00A51510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8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определённо-личное предложение, неопределённо-личное предложение, обощённо-личное предложение, безличное предложение); характеризовать грамматические различия одно</w:t>
      </w:r>
      <w:r>
        <w:rPr>
          <w:rFonts w:ascii="Times New Roman" w:eastAsia="Times New Roman" w:hAnsi="Times New Roman"/>
          <w:color w:val="000000"/>
          <w:sz w:val="24"/>
        </w:rPr>
        <w:t>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</w:t>
      </w:r>
      <w:r>
        <w:rPr>
          <w:rFonts w:ascii="Times New Roman" w:eastAsia="Times New Roman" w:hAnsi="Times New Roman"/>
          <w:color w:val="000000"/>
          <w:sz w:val="24"/>
        </w:rPr>
        <w:t xml:space="preserve">уационные особенности предложений со словами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да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нет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A51510" w:rsidRDefault="00434644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</w:t>
      </w:r>
      <w:r>
        <w:rPr>
          <w:rFonts w:ascii="Times New Roman" w:eastAsia="Times New Roman" w:hAnsi="Times New Roman"/>
          <w:color w:val="000000"/>
          <w:sz w:val="24"/>
        </w:rPr>
        <w:t>понимать особенности употреб​ления в речи сочетаний однородных членов разных типов.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 только… но и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как… так и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A51510" w:rsidRDefault="00434644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и... и, или... или, либo... либo, ни... ни, тo... тo</w:t>
      </w:r>
      <w:r>
        <w:rPr>
          <w:rFonts w:ascii="Times New Roman" w:eastAsia="Times New Roman" w:hAnsi="Times New Roman"/>
          <w:color w:val="000000"/>
          <w:sz w:val="24"/>
        </w:rPr>
        <w:t>); нормы постановки знаков препинания в предложениях с обобщающим сло</w:t>
      </w:r>
      <w:r>
        <w:rPr>
          <w:rFonts w:ascii="Times New Roman" w:eastAsia="Times New Roman" w:hAnsi="Times New Roman"/>
          <w:color w:val="000000"/>
          <w:sz w:val="24"/>
        </w:rPr>
        <w:t>вом при однородных членах.</w:t>
      </w:r>
    </w:p>
    <w:p w:rsidR="00A51510" w:rsidRDefault="00434644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</w:t>
      </w:r>
      <w:r>
        <w:rPr>
          <w:rFonts w:ascii="Times New Roman" w:eastAsia="Times New Roman" w:hAnsi="Times New Roman"/>
          <w:color w:val="000000"/>
          <w:sz w:val="24"/>
        </w:rPr>
        <w:t>ые обособленными членами, обращением, вводными словами и предложениями, вставными конструкциями, междометиями.</w:t>
      </w:r>
    </w:p>
    <w:p w:rsidR="00A51510" w:rsidRDefault="00434644">
      <w:pPr>
        <w:autoSpaceDE w:val="0"/>
        <w:autoSpaceDN w:val="0"/>
        <w:spacing w:before="70" w:after="0" w:line="283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</w:t>
      </w:r>
      <w:r>
        <w:rPr>
          <w:rFonts w:ascii="Times New Roman" w:eastAsia="Times New Roman" w:hAnsi="Times New Roman"/>
          <w:color w:val="000000"/>
          <w:sz w:val="24"/>
        </w:rPr>
        <w:t xml:space="preserve">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</w:t>
      </w:r>
      <w:r>
        <w:rPr>
          <w:rFonts w:ascii="Times New Roman" w:eastAsia="Times New Roman" w:hAnsi="Times New Roman"/>
          <w:color w:val="000000"/>
          <w:sz w:val="24"/>
        </w:rPr>
        <w:t>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ввод​ными и вставными конструкциями, обращениями и междометиями.</w:t>
      </w:r>
    </w:p>
    <w:p w:rsidR="00A51510" w:rsidRDefault="00434644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Различать группы вводных слов по </w:t>
      </w:r>
      <w:r>
        <w:rPr>
          <w:rFonts w:ascii="Times New Roman" w:eastAsia="Times New Roman" w:hAnsi="Times New Roman"/>
          <w:color w:val="000000"/>
          <w:sz w:val="24"/>
        </w:rPr>
        <w:t>значению, различать ввод​ные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</w:t>
      </w:r>
      <w:r>
        <w:rPr>
          <w:rFonts w:ascii="Times New Roman" w:eastAsia="Times New Roman" w:hAnsi="Times New Roman"/>
          <w:color w:val="000000"/>
          <w:sz w:val="24"/>
        </w:rPr>
        <w:t>ленов предложения и вводных слов, словосочетаний и предложений.</w:t>
      </w:r>
    </w:p>
    <w:p w:rsidR="00A51510" w:rsidRDefault="00434644">
      <w:pPr>
        <w:tabs>
          <w:tab w:val="left" w:pos="180"/>
        </w:tabs>
        <w:autoSpaceDE w:val="0"/>
        <w:autoSpaceDN w:val="0"/>
        <w:spacing w:before="72" w:after="0" w:line="271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сложные </w:t>
      </w:r>
      <w:r>
        <w:rPr>
          <w:rFonts w:ascii="Times New Roman" w:eastAsia="Times New Roman" w:hAnsi="Times New Roman"/>
          <w:color w:val="000000"/>
          <w:sz w:val="24"/>
        </w:rPr>
        <w:t>предложения, конструкции с чужой речью (в рамках изученного).</w:t>
      </w:r>
    </w:p>
    <w:p w:rsidR="00A51510" w:rsidRDefault="00434644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</w:t>
      </w:r>
      <w:r>
        <w:rPr>
          <w:rFonts w:ascii="Times New Roman" w:eastAsia="Times New Roman" w:hAnsi="Times New Roman"/>
          <w:color w:val="000000"/>
          <w:sz w:val="24"/>
        </w:rPr>
        <w:t xml:space="preserve"> в речевой практике.</w:t>
      </w:r>
    </w:p>
    <w:p w:rsidR="00A51510" w:rsidRDefault="00A51510">
      <w:pPr>
        <w:sectPr w:rsidR="00A51510">
          <w:pgSz w:w="11900" w:h="16840"/>
          <w:pgMar w:top="298" w:right="654" w:bottom="1440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4" w:line="220" w:lineRule="exact"/>
      </w:pPr>
    </w:p>
    <w:p w:rsidR="00A51510" w:rsidRDefault="00434644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502"/>
        <w:gridCol w:w="1536"/>
        <w:gridCol w:w="1070"/>
        <w:gridCol w:w="1392"/>
        <w:gridCol w:w="1682"/>
        <w:gridCol w:w="3530"/>
      </w:tblGrid>
      <w:tr w:rsidR="00A51510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формы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51510">
        <w:trPr>
          <w:trHeight w:hRule="exact" w:val="54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ПОВТОРЕНИЕ</w:t>
            </w:r>
          </w:p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1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2. ОБЩИЕ  СВЕДЕНИЯ  О  ЯЗЫКЕ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 в кругу других славянских языков.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ЯЗЫК И  РЕЧЬ </w:t>
            </w:r>
          </w:p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речи. Монолог и диалог. Их разновидности.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ТЕКСТ</w:t>
            </w:r>
          </w:p>
        </w:tc>
      </w:tr>
      <w:tr w:rsidR="00A51510">
        <w:trPr>
          <w:trHeight w:hRule="exact" w:val="350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8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Текст и его признаки.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Функционально-смысловые типы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Информационная переработка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ФУНКЦИОНАЛЬНЫЕ  РАЗНОВИДНОСТИ  ЯЗЫКА</w:t>
            </w:r>
          </w:p>
        </w:tc>
      </w:tr>
      <w:tr w:rsidR="00A5151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Официально-деловой стиль.</w:t>
            </w:r>
          </w:p>
          <w:p w:rsidR="00A51510" w:rsidRDefault="00434644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Жанры официально-делового стиля.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Научный стиль. Жанры научного стиля.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6. СИСТЕМА ЯЗЫКА: СИНТАКСИС. КУЛЬТУРА РЕЧИ. ПУНКТУАЦИЯ</w:t>
            </w:r>
          </w:p>
        </w:tc>
      </w:tr>
      <w:tr w:rsidR="00A51510">
        <w:trPr>
          <w:trHeight w:hRule="exact" w:val="350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8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Синтаксис как раздел лингвистики.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Пунктуация. Функции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знаков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0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7. СИСТЕМА ЯЗЫКА: СЛОВОСОЧЕТАНИЕ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2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 и его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6840" w:h="11900"/>
          <w:pgMar w:top="282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502"/>
        <w:gridCol w:w="1536"/>
        <w:gridCol w:w="1070"/>
        <w:gridCol w:w="1392"/>
        <w:gridCol w:w="1682"/>
        <w:gridCol w:w="3530"/>
      </w:tblGrid>
      <w:tr w:rsidR="00A51510">
        <w:trPr>
          <w:trHeight w:hRule="exact" w:val="58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словосочетаний по морфологическим свойствам главного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Типы подчинительной связи в словосочетании.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8. СИСТЕМА ЯЗЫКА: ПРЕДЛОЖЕНИЕ</w:t>
            </w:r>
          </w:p>
        </w:tc>
      </w:tr>
      <w:tr w:rsidR="00A5151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 и его  основные признаки. Виды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Двусоставное предложение.</w:t>
            </w:r>
          </w:p>
          <w:p w:rsidR="00A51510" w:rsidRDefault="00434644">
            <w:pPr>
              <w:autoSpaceDE w:val="0"/>
              <w:autoSpaceDN w:val="0"/>
              <w:spacing w:before="1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Главные члены предложения (грамматическая основа).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Второстепенные члены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Односоставные предложения. </w:t>
            </w:r>
          </w:p>
          <w:p w:rsidR="00A51510" w:rsidRDefault="00434644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односоставных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осложнённое предложение. Предложения с однородными членами.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с обособленными членами.</w:t>
            </w:r>
          </w:p>
          <w:p w:rsidR="00A51510" w:rsidRDefault="00434644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обособленных членов  предложения.</w:t>
            </w:r>
          </w:p>
          <w:p w:rsidR="00A51510" w:rsidRDefault="00434644">
            <w:pPr>
              <w:autoSpaceDE w:val="0"/>
              <w:autoSpaceDN w:val="0"/>
              <w:spacing w:before="2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Уточняющие члены предложения, пояснительные и присоединительные конструкции.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92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Предложения с обращениями, вводными и вставными конструкциями. </w:t>
            </w:r>
          </w:p>
          <w:p w:rsidR="00A51510" w:rsidRDefault="00434644">
            <w:pPr>
              <w:autoSpaceDE w:val="0"/>
              <w:autoSpaceDN w:val="0"/>
              <w:spacing w:before="20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Обращение. Вводные конструкции. Вставные конструкции.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63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9. ПОВТОРЕНИЕ</w:t>
            </w:r>
          </w:p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10.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СОЧИНЕНИЯ, ИЗЛОЖЕНИЯ, КОНТРОЛЬНЫЕ И ПРОВЕРОЧНЫЕ РАБОТЫ</w:t>
            </w:r>
          </w:p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Изложения (в течение года)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50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2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ОБЩЕЕ КОЛИЧЕСТВО ЧАСОВ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6840" w:h="11900"/>
          <w:pgMar w:top="284" w:right="640" w:bottom="9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51510" w:rsidRDefault="00A51510">
      <w:pPr>
        <w:sectPr w:rsidR="00A51510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5151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 кр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09.09.2022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Русский язык в кругу других славянских языков.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Монолог-описание, монолог-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рассуждение, монолог-повество-вание; выступление с научным сообщением.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Монолог-описание, монолог-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рассуждение, монолог-повество-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вание; выступление с научным сообщением.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 и его основные признаки.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Особенности функционально-смысловых типов речи (пове-ствование, описание,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Особенности функционально-смысловых типов речи (пове-ствование, описание,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Информационная переработка текста: извлечение информа-ции из различных источников;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лингвистиче-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ских словарей; тезисы,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конспект.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288" w:firstLine="6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РР. Изложение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грамматическим заданием по тексту А. Аверченко. (упр. 26)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98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Официально-деловой стиль.</w:t>
            </w:r>
          </w:p>
          <w:p w:rsidR="00A51510" w:rsidRDefault="00434644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Сфера употребления,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функции,языковые особенности.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 официально-делового стиля (заявление, объясни-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тельная записка, автобиография, характеристика).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Научный стиль. Сфера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употребления, функции, языковыеособенности.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Жанры научного стиля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(реферат, доклад на научную тему).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Сочетание различных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функциональных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разновидностей языка в тексте, средства связи предложений в тексте.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Синтаксис как раздел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лингвистики.Словосочетание и предложение как единицы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Пунктуация. Функции знаков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Основные признаки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словосочетания.Виды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словосочетаний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морфологическим свойствам глав-ного слова: глагольные, именные, наречные.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Типы подчинительной связи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 в словосочетании: согласо-вание, управление, примыкание.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 анализ словосочетаний.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Грамматическая синонимия словосочетаний.Нормы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построения словосочетаний.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Предложение. Основные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признаки предложения: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смысловаяи интонационная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законченность, грамматическая оформлен-ность.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предложений по цели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высказывания (повествователь-ные, вопросительные,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побудительные) 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эмоциональнойокраске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(восклицательные,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невосклицательные). Их интона-ционные и смысловые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Средства оформления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в устной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письменнойречи (интонация, логическое ударение, знаки препинания).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предложений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количеству грамматических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основ(простые, сложные).Виды простых предложений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наличию главных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членов(двусоставные,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односоставные).Виды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по наличию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второстепенных членов (рас-пространённые,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нераспространённые).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полные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неполные.Употребление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неполных предложений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диалогической речи,соблюдение в устной речи интонации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неполного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Грамматические,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интонационные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пунктуационные особен-ности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со словами да,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нет.Нормы построения простого предложения,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использованияинверсии.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 и сказуемое как главные члены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выражения подлежащего.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сказуемого (простое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глагольное, составное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глагольное,составное именное) и способы его выражения.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Тире между подлежащим и сказуемым.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согласования сказуемого с подлежащим,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выраженнымсловосочетанием, сложносокращёнными словами, словами боль-шинство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меньшинство, количественными сочетаниями.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Контрольный диктант № по теме «Главные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предложения» 1 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диктанте. 1 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Сочинение на тему «Чудный собор» (упр. 102)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Второстепенные члены предложения, их виды.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Определение 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второстепенный член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РР. Сжатое изложение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отрывку из романа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А.Н.Толстого «Петр Первый»(упр.139)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Дополнение 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второстепенный член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Дополнения прямые и косвенные.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Обстоятельство 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второстепенный член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обстоятельств (места, времени, причины, цели, образа действия, меры и степени, условия,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уступки).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 № по теме «Второс-тепенные члены предложения».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Односоставные предложения, их грамматические признаки.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Грамматические различия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односоставных предложений и двусоставных неполных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односоставных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предложений: назывные,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обобщённо-личные, безлич​ные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односоставных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предложений: назывные,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обобщённо-личные, безлич​ные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односоставных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предложений: назывные,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обобщённо-личные, безлич​ные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Синтаксическая синонимия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односоставных и двусоставных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Употребление односоставных предложений в речи.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Простое осложнённое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 Предложения 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однородными членами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предложения, их признаки, средства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Простое осложнённое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 Предложения с однородными членами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предложения, их признаки, средства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Простое осложнённое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 Предложения с однородными членами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предложения, их признаки, средства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Союзная и бессоюзная связь однородных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Союзная и бессоюзная связь однородных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Однородные и неоднородные определения.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Однородные и неоднородные определения.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обобщающими словами при однородных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членах.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однородными членами, связанными двойными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союзами не только… но 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как… так 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однородными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членами, связанными двойными союзами не только… но 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как… так 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 однородными членами,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связанными попарно,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помощью по​вторяющихся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союзов (и... и, или... или, либo... либo, ни... ни,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тo... тo).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 однородными членами,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связанными попарно,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помощью по​вторяющихся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союзов (и... и, или... или, либo... либo, ни... ни, тo... тo).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в предложениях с обобщающими словами при однородных члена.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в предложениях с обобщающими словами при однородных члена.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 Изложение, основанное на сравнительной характеристике (упр.242).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/>
              <w:ind w:left="72" w:right="576" w:firstLine="6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Нормы постановки знаков препинания в простом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сложном предложениях с союзом и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Нормы постановки знаков препинания в простом и сложном предложениях с союзом и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Контрольный диктант № по теме «Однородные члены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Обособление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(обо​собленные определения, обособленные приложения, обособлен​ные обстоятельства, обособленные дополнения)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83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Обособление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(обо​собленные определения, обособленные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приложения, обособлен​ные обстоятельства, обособленные дополнения)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Обособление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(обо​собленные определения, обособленные приложения, обособлен​ные обстоятельства, обособленные дополнения)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предложения, пояснительные и при​соединительные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88" w:lineRule="auto"/>
              <w:ind w:left="72" w:right="144" w:firstLine="6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со сравнительным оборотом;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обособления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согласованных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несогласованных определений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 том числе приложений),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до¬полнений, обстоятельств, уточняющих членов,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пояснительных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присоединительных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со сравнительным оборотом;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обособления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согласованных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несогласованных определений (в том числе приложений),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до¬полнений, обстоятельств, уточняющих членов,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пояснительных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присоединительных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в предложениях со сравнительным оборотом;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обособления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согласованных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несогласованных определений (в том числе приложений),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до¬полнений, обстоятельств, уточняющих членов,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пояснительных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присоединительных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обращениями, вводными и вставны​ми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11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Обращение Основные функции обращения Распространён​ное и нераспространённое обращение.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1" w:lineRule="auto"/>
              <w:ind w:left="72" w:right="11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Обращение Основные функции обращения Распространён​ное и нераспространённое обращение.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Вводные 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оформления мыслей)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A5151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Группы вводных конструкций по значению (вводные слова со значением различной степени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уверенности, различных чувств, источника сообщения, порядка мыслей и их связи, способа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оформления мыслей)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Вставные 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7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Омонимия членов предложения и вводных слов, словосоче​таний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вводными словами и пред​ложениями, вставными конструкциями, обращениями (распро​</w:t>
            </w:r>
            <w:r>
              <w:rPr>
                <w:rFonts w:ascii="DejaVu Serif" w:eastAsia="DejaVu Serif" w:hAnsi="DejaVu Serif"/>
                <w:color w:val="000000"/>
                <w:sz w:val="24"/>
              </w:rPr>
              <w:t>‐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странёнными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нераспространёнными),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междометиями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83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вводными словами и пред​ложениями, вставными конструкциями,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обращениями (распро​</w:t>
            </w:r>
            <w:r>
              <w:rPr>
                <w:rFonts w:ascii="DejaVu Serif" w:eastAsia="DejaVu Serif" w:hAnsi="DejaVu Serif"/>
                <w:color w:val="000000"/>
                <w:sz w:val="24"/>
              </w:rPr>
              <w:t>‐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странёнными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нераспространёнными),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междометиями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 Контрольный диктант №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A51510"/>
        </w:tc>
      </w:tr>
      <w:tr w:rsidR="00A51510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1510" w:rsidRDefault="004346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A51510" w:rsidRDefault="00A51510">
      <w:pPr>
        <w:autoSpaceDE w:val="0"/>
        <w:autoSpaceDN w:val="0"/>
        <w:spacing w:after="0" w:line="14" w:lineRule="exact"/>
      </w:pPr>
    </w:p>
    <w:p w:rsidR="00A51510" w:rsidRDefault="00A51510">
      <w:pPr>
        <w:sectPr w:rsidR="00A51510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51510" w:rsidRDefault="0043464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51510" w:rsidRDefault="00434644">
      <w:pPr>
        <w:autoSpaceDE w:val="0"/>
        <w:autoSpaceDN w:val="0"/>
        <w:spacing w:before="166"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Воителева Т.М., Марченко О.Н., Смирнова Л.Г., Шамшин И.В. Русский родной язык, 8 класс/ ООО«Русское слово-учебник»;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Дейкина А.Д., Малявина Т.П., Левушкин</w:t>
      </w:r>
      <w:r>
        <w:rPr>
          <w:rFonts w:ascii="Times New Roman" w:eastAsia="Times New Roman" w:hAnsi="Times New Roman"/>
          <w:color w:val="000000"/>
          <w:sz w:val="24"/>
        </w:rPr>
        <w:t xml:space="preserve">а О.Н., Ряузова О.Ю., Хамраева Е.А. Русский язык (в 2 частях), 8 класс/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Чердаков Д.Н., Дунев А.И., Вербицкая Л.А. и другие; под редакцией Вербицкой Л.А. Русский язык, 8 класс/ Акционерное общество «Издател</w:t>
      </w:r>
      <w:r>
        <w:rPr>
          <w:rFonts w:ascii="Times New Roman" w:eastAsia="Times New Roman" w:hAnsi="Times New Roman"/>
          <w:color w:val="000000"/>
          <w:sz w:val="24"/>
        </w:rPr>
        <w:t xml:space="preserve">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Быстрова Е.А., Кибирева Л.В. и другие; под редакцией Быстровой Е.А. Русский язык (в 2 частях), 8 класс/ ООО «Русское слово-учебник»;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Бархударов С.Г., Крючков С.Е., Максимов Л.Ю. и другие. Русский язык, 8 класс/ Акционерное общество «</w:t>
      </w:r>
      <w:r>
        <w:rPr>
          <w:rFonts w:ascii="Times New Roman" w:eastAsia="Times New Roman" w:hAnsi="Times New Roman"/>
          <w:color w:val="000000"/>
          <w:sz w:val="24"/>
        </w:rPr>
        <w:t xml:space="preserve">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Разумовская М.М., Львова С.И., Капинос В.И. и другие. Русский язык, 8 класс/ ООО «ДРОФА»; АО«Издательство 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Рыбченкова Л.М., Александрова О.М., Загоровская О.В. и другие. Русский язык, 8 класс/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Акционерное обществ</w:t>
      </w:r>
      <w:r>
        <w:rPr>
          <w:rFonts w:ascii="Times New Roman" w:eastAsia="Times New Roman" w:hAnsi="Times New Roman"/>
          <w:color w:val="000000"/>
          <w:sz w:val="24"/>
        </w:rPr>
        <w:t xml:space="preserve">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Шмелёв А.Д., Флоренская Э.А., Савчук Л.О. и другие; под редакцией Шмелёва А.Д. Русский язык, 8 класс/ Общество с ограниченной ответственностью «Издательский центр ВЕНТАНА-ГРАФ»; Акционерное общество «Издательство Просвещение</w:t>
      </w:r>
      <w:r>
        <w:rPr>
          <w:rFonts w:ascii="Times New Roman" w:eastAsia="Times New Roman" w:hAnsi="Times New Roman"/>
          <w:color w:val="000000"/>
          <w:sz w:val="24"/>
        </w:rPr>
        <w:t xml:space="preserve">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Никитина Е.И. Русский язык: Русская речь, 8 класс/ ООО «ДРОФА»; АО «Издательство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A51510" w:rsidRDefault="004346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A51510" w:rsidRDefault="00434644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1. Богданова Г. А. Уроки русского языка в 6 классе, М.: Просвещение, 2010.</w:t>
      </w:r>
    </w:p>
    <w:p w:rsidR="00A51510" w:rsidRDefault="00434644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2. Бакулина Г. А. Консп</w:t>
      </w:r>
      <w:r>
        <w:rPr>
          <w:rFonts w:ascii="Times New Roman" w:eastAsia="Times New Roman" w:hAnsi="Times New Roman"/>
          <w:color w:val="000000"/>
          <w:sz w:val="24"/>
        </w:rPr>
        <w:t>екты уроков для учителей русского языка: 6 класс/ Г. А. Бакулина. – Владос, 2004.</w:t>
      </w:r>
    </w:p>
    <w:p w:rsidR="00A51510" w:rsidRDefault="00434644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3. Безымянная О. М. Диктанты с комплексным анализом текста/ О. М. Безымянная, А. Лукьянов. – М.: Айрис, 2003.</w:t>
      </w:r>
    </w:p>
    <w:p w:rsidR="00A51510" w:rsidRDefault="00434644">
      <w:pPr>
        <w:autoSpaceDE w:val="0"/>
        <w:autoSpaceDN w:val="0"/>
        <w:spacing w:before="70" w:after="0" w:line="262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>4. Костяева Т. А. Тесты, проверочные и контрольные работы по русскому языку: 6 класс/ Т. А. Костяева. – М.: Просвещение, 2006.</w:t>
      </w:r>
    </w:p>
    <w:p w:rsidR="00A51510" w:rsidRDefault="00434644">
      <w:pPr>
        <w:autoSpaceDE w:val="0"/>
        <w:autoSpaceDN w:val="0"/>
        <w:spacing w:before="72" w:after="0" w:line="262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5.Ладыженская Т. А. Обучение русскому языку в 6 классе/ Т. А. Ладыженская, М. Г. Баранов, Л. А. Тростенцова, Л. Ю. Комиссарова. –</w:t>
      </w:r>
      <w:r>
        <w:rPr>
          <w:rFonts w:ascii="Times New Roman" w:eastAsia="Times New Roman" w:hAnsi="Times New Roman"/>
          <w:color w:val="000000"/>
          <w:sz w:val="24"/>
        </w:rPr>
        <w:t xml:space="preserve"> М.: Просвещение, 2006.</w:t>
      </w:r>
    </w:p>
    <w:p w:rsidR="00A51510" w:rsidRDefault="00434644">
      <w:pPr>
        <w:autoSpaceDE w:val="0"/>
        <w:autoSpaceDN w:val="0"/>
        <w:spacing w:before="70" w:after="0" w:line="262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>6. Ладыженская Т.А., Баранов М.Т., Тростенцова Л.А. и др. Русский язык. 6 класс: Учебник для общеобразовательных учреждений. – М.: Просвещение, 2012.</w:t>
      </w:r>
    </w:p>
    <w:p w:rsidR="00A51510" w:rsidRDefault="00434644">
      <w:pPr>
        <w:autoSpaceDE w:val="0"/>
        <w:autoSpaceDN w:val="0"/>
        <w:spacing w:before="70" w:after="0" w:line="262" w:lineRule="auto"/>
        <w:ind w:right="1440"/>
      </w:pPr>
      <w:r>
        <w:rPr>
          <w:rFonts w:ascii="Times New Roman" w:eastAsia="Times New Roman" w:hAnsi="Times New Roman"/>
          <w:color w:val="000000"/>
          <w:sz w:val="24"/>
        </w:rPr>
        <w:t>7. Ларионова Л. Г. Сборник упражнений по орфографии: 6 класс/ Л. Г. Ларионова. – М</w:t>
      </w:r>
      <w:r>
        <w:rPr>
          <w:rFonts w:ascii="Times New Roman" w:eastAsia="Times New Roman" w:hAnsi="Times New Roman"/>
          <w:color w:val="000000"/>
          <w:sz w:val="24"/>
        </w:rPr>
        <w:t>.: Просвещение, 2006.</w:t>
      </w:r>
    </w:p>
    <w:p w:rsidR="00A51510" w:rsidRDefault="004346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8. Львова С. И. Практикум по русскому языку: 6 класс / С. И. Львова. – М.: Просвещение, 2006.</w:t>
      </w:r>
    </w:p>
    <w:p w:rsidR="00A51510" w:rsidRDefault="00434644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9. Михайлова С. Ю. Дидактический материал по русскому языку для 5-7 классов средней школы/ С. Ю. Михайлова, О. Ю. Шарапова. – СПб: специальн</w:t>
      </w:r>
      <w:r>
        <w:rPr>
          <w:rFonts w:ascii="Times New Roman" w:eastAsia="Times New Roman" w:hAnsi="Times New Roman"/>
          <w:color w:val="000000"/>
          <w:sz w:val="24"/>
        </w:rPr>
        <w:t>ая литература, 1998.</w:t>
      </w:r>
    </w:p>
    <w:p w:rsidR="00A51510" w:rsidRDefault="00434644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10. Трошин В. В. Слова и числа: Занимательные материалы по русскому языку на уроках, внеурочных и самостоятельных занятиях. – Волгоград: Учитель, 2006.</w:t>
      </w:r>
    </w:p>
    <w:p w:rsidR="00A51510" w:rsidRDefault="00434644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11. Хазанова А. С. Русский язык: Практическое руководство/ А. С. Хазанова, Л. В Цва</w:t>
      </w:r>
      <w:r>
        <w:rPr>
          <w:rFonts w:ascii="Times New Roman" w:eastAsia="Times New Roman" w:hAnsi="Times New Roman"/>
          <w:color w:val="000000"/>
          <w:sz w:val="24"/>
        </w:rPr>
        <w:t>йг. – М.: ВАКО, 2002.</w:t>
      </w:r>
    </w:p>
    <w:p w:rsidR="00A51510" w:rsidRDefault="004346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A51510" w:rsidRDefault="00A51510">
      <w:pPr>
        <w:sectPr w:rsidR="00A5151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7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 xml:space="preserve">Виртуальная школа </w:t>
      </w:r>
      <w:r>
        <w:rPr>
          <w:rFonts w:ascii="Times New Roman" w:eastAsia="Times New Roman" w:hAnsi="Times New Roman"/>
          <w:color w:val="000000"/>
          <w:sz w:val="24"/>
        </w:rPr>
        <w:t xml:space="preserve">Кирилла и Мефодия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http://repetitor.1c.ru/ 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A51510" w:rsidRDefault="004346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http://www.gramota.ru/- Все о русском языке на ст</w:t>
      </w:r>
      <w:r>
        <w:rPr>
          <w:rFonts w:ascii="Times New Roman" w:eastAsia="Times New Roman" w:hAnsi="Times New Roman"/>
          <w:color w:val="000000"/>
          <w:sz w:val="24"/>
        </w:rPr>
        <w:t>раницах справочно-информационного портала.</w:t>
      </w:r>
    </w:p>
    <w:p w:rsidR="00A51510" w:rsidRDefault="00434644">
      <w:pPr>
        <w:autoSpaceDE w:val="0"/>
        <w:autoSpaceDN w:val="0"/>
        <w:spacing w:before="70" w:after="0" w:line="281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 </w:t>
      </w:r>
      <w:r>
        <w:rPr>
          <w:rFonts w:ascii="Times New Roman" w:eastAsia="Times New Roman" w:hAnsi="Times New Roman"/>
          <w:color w:val="000000"/>
          <w:sz w:val="24"/>
        </w:rPr>
        <w:t>http://www.gramma.ru/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A51510" w:rsidRDefault="00434644">
      <w:pPr>
        <w:autoSpaceDE w:val="0"/>
        <w:autoSpaceDN w:val="0"/>
        <w:spacing w:before="70"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http://www.school.edu.ru/ -Российский образовательный портал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http://www.1september.ru/ru/ - газета «Первое сентября»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http://all.edu.ru/ - Все образование Интернета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Культура письменной речи http://www.gramma.ru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Имена.org – популярно об именах и фамилиях </w:t>
      </w:r>
      <w:r>
        <w:rPr>
          <w:rFonts w:ascii="Times New Roman" w:eastAsia="Times New Roman" w:hAnsi="Times New Roman"/>
          <w:color w:val="000000"/>
          <w:sz w:val="24"/>
        </w:rPr>
        <w:t xml:space="preserve">http://www.imena.org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Крылатые слова и выражения http://slova.ndo.ru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Мир слова русского http://www.rusword.org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Рукописные памятники Древней Руси http://www.lrc-lib.ru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Русская фонетика: мультимедийный Интернет – учебник http://www.philol.msu.ru/rus/galva</w:t>
      </w:r>
      <w:r>
        <w:rPr>
          <w:rFonts w:ascii="Times New Roman" w:eastAsia="Times New Roman" w:hAnsi="Times New Roman"/>
          <w:color w:val="000000"/>
          <w:sz w:val="24"/>
        </w:rPr>
        <w:t>-1/ Русское письмо: происхождение письменности, рукописи, шрифты http://character.webzone.ru Светозар: Открытая международная олимпиада школьников по русскому языку http://www.svetozar.ru Электронные пособия по русскому языку для школьников http://learning</w:t>
      </w:r>
      <w:r>
        <w:rPr>
          <w:rFonts w:ascii="Times New Roman" w:eastAsia="Times New Roman" w:hAnsi="Times New Roman"/>
          <w:color w:val="000000"/>
          <w:sz w:val="24"/>
        </w:rPr>
        <w:t xml:space="preserve">-russian.gramota.ru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http://rusolimp.kopeisk.ru/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 mon.gov.ru/ - сайт Министерства образования и науки РФ.</w:t>
      </w:r>
    </w:p>
    <w:p w:rsidR="00A51510" w:rsidRDefault="004346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http://standart.edu.ru – ФГОС общего образования и разработанные к ним документы.</w:t>
      </w:r>
    </w:p>
    <w:p w:rsidR="00A51510" w:rsidRDefault="00434644">
      <w:pPr>
        <w:autoSpaceDE w:val="0"/>
        <w:autoSpaceDN w:val="0"/>
        <w:spacing w:before="70" w:after="0" w:line="262" w:lineRule="auto"/>
        <w:ind w:right="1008"/>
      </w:pPr>
      <w:r>
        <w:rPr>
          <w:rFonts w:ascii="Times New Roman" w:eastAsia="Times New Roman" w:hAnsi="Times New Roman"/>
          <w:color w:val="000000"/>
          <w:sz w:val="24"/>
        </w:rPr>
        <w:t>http://www.informika.ru /- сайт ФГУ «Государственный научно-</w:t>
      </w:r>
      <w:r>
        <w:rPr>
          <w:rFonts w:ascii="Times New Roman" w:eastAsia="Times New Roman" w:hAnsi="Times New Roman"/>
          <w:color w:val="000000"/>
          <w:sz w:val="24"/>
        </w:rPr>
        <w:t>исследовательский институт информационных технологий и телекоммуникаций».</w:t>
      </w:r>
    </w:p>
    <w:p w:rsidR="00A51510" w:rsidRDefault="00434644">
      <w:pPr>
        <w:autoSpaceDE w:val="0"/>
        <w:autoSpaceDN w:val="0"/>
        <w:spacing w:before="70" w:after="0" w:line="262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http://school-collection.edu.ru/ -каталог Единой коллекции цифровых образовательных ресурсов. http:// fcior.edu.ru –каталог электронных образовательных ресурсов Федерального центра.</w:t>
      </w:r>
    </w:p>
    <w:p w:rsidR="00A51510" w:rsidRDefault="004346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http://window.edu.ru – электронные образовательные ресурсы.</w:t>
      </w:r>
    </w:p>
    <w:p w:rsidR="00A51510" w:rsidRDefault="004346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http://katalog.iot.ru – электронные образовательные ресурсы.</w:t>
      </w:r>
    </w:p>
    <w:p w:rsidR="00A51510" w:rsidRDefault="00A51510">
      <w:pPr>
        <w:sectPr w:rsidR="00A51510">
          <w:pgSz w:w="11900" w:h="16840"/>
          <w:pgMar w:top="298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A51510" w:rsidRDefault="00A51510">
      <w:pPr>
        <w:autoSpaceDE w:val="0"/>
        <w:autoSpaceDN w:val="0"/>
        <w:spacing w:after="78" w:line="220" w:lineRule="exact"/>
      </w:pPr>
    </w:p>
    <w:p w:rsidR="00A51510" w:rsidRDefault="004346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A51510" w:rsidRDefault="00434644">
      <w:pPr>
        <w:autoSpaceDE w:val="0"/>
        <w:autoSpaceDN w:val="0"/>
        <w:spacing w:before="346" w:after="0" w:line="300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Парты, </w:t>
      </w:r>
      <w:r>
        <w:rPr>
          <w:rFonts w:ascii="Times New Roman" w:eastAsia="Times New Roman" w:hAnsi="Times New Roman"/>
          <w:color w:val="000000"/>
          <w:sz w:val="24"/>
        </w:rPr>
        <w:t>стулья, компьютер, проектор, рабочая доска, тетради, учебники, методическая литература, карточки с заданиями.</w:t>
      </w:r>
    </w:p>
    <w:p w:rsidR="00A51510" w:rsidRDefault="00434644">
      <w:pPr>
        <w:autoSpaceDE w:val="0"/>
        <w:autoSpaceDN w:val="0"/>
        <w:spacing w:before="262" w:after="0" w:line="302" w:lineRule="auto"/>
        <w:ind w:right="30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eastAsia="Times New Roman" w:hAnsi="Times New Roman"/>
          <w:color w:val="000000"/>
          <w:sz w:val="24"/>
        </w:rPr>
        <w:t>Тетрадь, учебник, словарь, карточки с заданиями.</w:t>
      </w:r>
    </w:p>
    <w:p w:rsidR="00A51510" w:rsidRDefault="00A51510">
      <w:pPr>
        <w:sectPr w:rsidR="00A5151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34644" w:rsidRDefault="00434644"/>
    <w:sectPr w:rsidR="0043464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4644"/>
    <w:rsid w:val="006F3069"/>
    <w:rsid w:val="00A5151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61E9AA07-903E-4AA5-B373-66C886D6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E3AD2D-4F65-465E-BE7B-B7EAF7D8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8514</Words>
  <Characters>48532</Characters>
  <Application>Microsoft Office Word</Application>
  <DocSecurity>0</DocSecurity>
  <Lines>404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56933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2022-10-23T09:43:00Z</dcterms:created>
  <dcterms:modified xsi:type="dcterms:W3CDTF">2022-10-23T09:43:00Z</dcterms:modified>
  <cp:category/>
</cp:coreProperties>
</file>